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1DAE9" w14:textId="514DD60E" w:rsidR="007166CE" w:rsidRDefault="00775CD4" w:rsidP="009B1279">
      <w:pPr>
        <w:pStyle w:val="berschrift1"/>
        <w:rPr>
          <w:b w:val="0"/>
          <w:bCs w:val="0"/>
          <w:sz w:val="32"/>
          <w:szCs w:val="32"/>
        </w:rPr>
      </w:pPr>
      <w:r>
        <w:rPr>
          <w:b w:val="0"/>
          <w:bCs w:val="0"/>
          <w:noProof/>
          <w:sz w:val="32"/>
          <w:szCs w:val="32"/>
        </w:rPr>
        <w:drawing>
          <wp:inline distT="0" distB="0" distL="0" distR="0" wp14:anchorId="3219A53D" wp14:editId="6CD8070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B07E0C1" w14:textId="77777777" w:rsidR="007166CE" w:rsidRDefault="007166CE" w:rsidP="007166CE">
      <w:pPr>
        <w:pStyle w:val="berschrift1"/>
      </w:pPr>
      <w:r>
        <w:br w:type="page"/>
      </w:r>
      <w:r>
        <w:lastRenderedPageBreak/>
        <w:t>Vorwort</w:t>
      </w:r>
    </w:p>
    <w:p w14:paraId="58462A3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6CEABF2" w14:textId="77777777" w:rsidR="007E1779" w:rsidRDefault="008D7463" w:rsidP="007166CE">
      <w:r>
        <w:t xml:space="preserve">Dieses Jahr hat uns allen eine Menge abverlangt – doch Gott hat uns hindurchgetragen. </w:t>
      </w:r>
    </w:p>
    <w:p w14:paraId="11A7113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14C74EC" w14:textId="77777777" w:rsidR="007E1779" w:rsidRDefault="007E1779" w:rsidP="007166CE">
      <w:r>
        <w:t>Vielleicht hat aber auch der eine oder die andere Lust, mitzumachen und neue Bücher zu erstellen – sprecht mich einfach an.</w:t>
      </w:r>
    </w:p>
    <w:p w14:paraId="7D2E6AEE" w14:textId="77777777" w:rsidR="007166CE" w:rsidRDefault="007166CE" w:rsidP="007166CE">
      <w:r>
        <w:t>Euch allen wünsche ich Gottes reichen Segen und dass Ihr für Euch interessante Texte hier findet. Für Anregungen bin ich immer dankbar.</w:t>
      </w:r>
    </w:p>
    <w:p w14:paraId="78C92D8F" w14:textId="77777777" w:rsidR="007166CE" w:rsidRDefault="007166CE" w:rsidP="007166CE">
      <w:r>
        <w:t>Gruß &amp; Segen,</w:t>
      </w:r>
    </w:p>
    <w:p w14:paraId="58E5C5F4" w14:textId="77777777" w:rsidR="007166CE" w:rsidRDefault="007166CE" w:rsidP="007166CE">
      <w:r>
        <w:t>Andreas</w:t>
      </w:r>
    </w:p>
    <w:p w14:paraId="01E7F6F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A7FB44D" w14:textId="77777777" w:rsidR="00C81307" w:rsidRDefault="00C81307" w:rsidP="00C81307">
      <w:pPr>
        <w:pStyle w:val="berschrift1"/>
        <w:rPr>
          <w:sz w:val="48"/>
        </w:rPr>
      </w:pPr>
      <w:r>
        <w:t>Capito, Wolfgang - Sieben Fragen vom christlichen Leben.</w:t>
      </w:r>
    </w:p>
    <w:p w14:paraId="2034D706" w14:textId="77777777" w:rsidR="00C81307" w:rsidRDefault="00C81307" w:rsidP="00C81307">
      <w:pPr>
        <w:pStyle w:val="berschrift2"/>
      </w:pPr>
      <w:r>
        <w:t>I. Frag.</w:t>
      </w:r>
    </w:p>
    <w:p w14:paraId="2629CDFC" w14:textId="77777777" w:rsidR="00C81307" w:rsidRDefault="00C81307" w:rsidP="00C81307">
      <w:pPr>
        <w:pStyle w:val="StandardWeb"/>
      </w:pPr>
      <w:r>
        <w:t xml:space="preserve">Ich hab nun lag </w:t>
      </w:r>
      <w:proofErr w:type="spellStart"/>
      <w:r>
        <w:t>zitt</w:t>
      </w:r>
      <w:proofErr w:type="spellEnd"/>
      <w:r>
        <w:t xml:space="preserve"> predig gehört und </w:t>
      </w:r>
      <w:proofErr w:type="spellStart"/>
      <w:r>
        <w:t>myner</w:t>
      </w:r>
      <w:proofErr w:type="spellEnd"/>
      <w:r>
        <w:t xml:space="preserve"> </w:t>
      </w:r>
      <w:proofErr w:type="spellStart"/>
      <w:r>
        <w:t>achtong</w:t>
      </w:r>
      <w:proofErr w:type="spellEnd"/>
      <w:r>
        <w:t xml:space="preserve"> genug verstanden das alle </w:t>
      </w:r>
      <w:proofErr w:type="spellStart"/>
      <w:r>
        <w:t>welt</w:t>
      </w:r>
      <w:proofErr w:type="spellEnd"/>
      <w:r>
        <w:t xml:space="preserve"> irrt, so </w:t>
      </w:r>
      <w:proofErr w:type="spellStart"/>
      <w:r>
        <w:t>ir</w:t>
      </w:r>
      <w:proofErr w:type="spellEnd"/>
      <w:r>
        <w:t xml:space="preserve"> </w:t>
      </w:r>
      <w:proofErr w:type="spellStart"/>
      <w:r>
        <w:t>seligkeit</w:t>
      </w:r>
      <w:proofErr w:type="spellEnd"/>
      <w:r>
        <w:t xml:space="preserve"> setzet uff </w:t>
      </w:r>
      <w:proofErr w:type="spellStart"/>
      <w:r>
        <w:t>ir</w:t>
      </w:r>
      <w:proofErr w:type="spellEnd"/>
      <w:r>
        <w:t xml:space="preserve"> eigen werk, uff </w:t>
      </w:r>
      <w:proofErr w:type="spellStart"/>
      <w:r>
        <w:t>menschen</w:t>
      </w:r>
      <w:proofErr w:type="spellEnd"/>
      <w:r>
        <w:t xml:space="preserve"> </w:t>
      </w:r>
      <w:proofErr w:type="spellStart"/>
      <w:r>
        <w:t>sathong</w:t>
      </w:r>
      <w:proofErr w:type="spellEnd"/>
      <w:r>
        <w:t xml:space="preserve"> und andere </w:t>
      </w:r>
      <w:proofErr w:type="spellStart"/>
      <w:r>
        <w:t>zitliche</w:t>
      </w:r>
      <w:proofErr w:type="spellEnd"/>
      <w:r>
        <w:t xml:space="preserve"> mittel, sy seyen mit oder on </w:t>
      </w:r>
      <w:proofErr w:type="spellStart"/>
      <w:r>
        <w:t>geschrifft</w:t>
      </w:r>
      <w:proofErr w:type="spellEnd"/>
      <w:r>
        <w:t xml:space="preserve"> für geben, und </w:t>
      </w:r>
      <w:proofErr w:type="spellStart"/>
      <w:r>
        <w:t>nit</w:t>
      </w:r>
      <w:proofErr w:type="spellEnd"/>
      <w:r>
        <w:t xml:space="preserve"> lassen Jesum Christum </w:t>
      </w:r>
      <w:proofErr w:type="spellStart"/>
      <w:r>
        <w:t>irs</w:t>
      </w:r>
      <w:proofErr w:type="spellEnd"/>
      <w:r>
        <w:t xml:space="preserve"> </w:t>
      </w:r>
      <w:proofErr w:type="spellStart"/>
      <w:r>
        <w:t>hails</w:t>
      </w:r>
      <w:proofErr w:type="spellEnd"/>
      <w:r>
        <w:t xml:space="preserve"> </w:t>
      </w:r>
      <w:proofErr w:type="spellStart"/>
      <w:r>
        <w:t>anfang</w:t>
      </w:r>
      <w:proofErr w:type="spellEnd"/>
      <w:r>
        <w:t xml:space="preserve">, mittel, ende und alles seyn und </w:t>
      </w:r>
      <w:proofErr w:type="spellStart"/>
      <w:r>
        <w:t>pliben</w:t>
      </w:r>
      <w:proofErr w:type="spellEnd"/>
      <w:r>
        <w:t xml:space="preserve">, In welchem verborgen liegen alle </w:t>
      </w:r>
      <w:proofErr w:type="spellStart"/>
      <w:r>
        <w:t>schetz</w:t>
      </w:r>
      <w:proofErr w:type="spellEnd"/>
      <w:r>
        <w:t xml:space="preserve"> der </w:t>
      </w:r>
      <w:proofErr w:type="spellStart"/>
      <w:r>
        <w:t>wißheit</w:t>
      </w:r>
      <w:proofErr w:type="spellEnd"/>
      <w:r>
        <w:t xml:space="preserve"> und der </w:t>
      </w:r>
      <w:proofErr w:type="spellStart"/>
      <w:r>
        <w:t>Erkenntnuß</w:t>
      </w:r>
      <w:proofErr w:type="spellEnd"/>
      <w:r>
        <w:t xml:space="preserve">, Col. 2. Darneben hab ich </w:t>
      </w:r>
      <w:proofErr w:type="spellStart"/>
      <w:r>
        <w:t>vilerley</w:t>
      </w:r>
      <w:proofErr w:type="spellEnd"/>
      <w:r>
        <w:t xml:space="preserve"> </w:t>
      </w:r>
      <w:proofErr w:type="spellStart"/>
      <w:r>
        <w:t>büchlin</w:t>
      </w:r>
      <w:proofErr w:type="spellEnd"/>
      <w:r>
        <w:t xml:space="preserve"> gelesen, die mir so ich jedes für sich </w:t>
      </w:r>
      <w:proofErr w:type="spellStart"/>
      <w:r>
        <w:t>selbs</w:t>
      </w:r>
      <w:proofErr w:type="spellEnd"/>
      <w:r>
        <w:t xml:space="preserve"> ließe alle </w:t>
      </w:r>
      <w:proofErr w:type="spellStart"/>
      <w:r>
        <w:t>wol</w:t>
      </w:r>
      <w:proofErr w:type="spellEnd"/>
      <w:r>
        <w:t xml:space="preserve"> </w:t>
      </w:r>
      <w:proofErr w:type="spellStart"/>
      <w:r>
        <w:t>ingon</w:t>
      </w:r>
      <w:proofErr w:type="spellEnd"/>
      <w:r>
        <w:t xml:space="preserve"> und doch </w:t>
      </w:r>
      <w:proofErr w:type="spellStart"/>
      <w:r>
        <w:t>nit</w:t>
      </w:r>
      <w:proofErr w:type="spellEnd"/>
      <w:r>
        <w:t xml:space="preserve"> gar zusammen </w:t>
      </w:r>
      <w:proofErr w:type="spellStart"/>
      <w:r>
        <w:t>stymmen</w:t>
      </w:r>
      <w:proofErr w:type="spellEnd"/>
      <w:r>
        <w:t xml:space="preserve">, dadurch ich </w:t>
      </w:r>
      <w:proofErr w:type="spellStart"/>
      <w:r>
        <w:t>ursach</w:t>
      </w:r>
      <w:proofErr w:type="spellEnd"/>
      <w:r>
        <w:t xml:space="preserve"> </w:t>
      </w:r>
      <w:proofErr w:type="spellStart"/>
      <w:r>
        <w:t>genomen</w:t>
      </w:r>
      <w:proofErr w:type="spellEnd"/>
      <w:r>
        <w:t xml:space="preserve"> das Ichs bei dem hören und lesen </w:t>
      </w:r>
      <w:proofErr w:type="spellStart"/>
      <w:r>
        <w:t>bynah</w:t>
      </w:r>
      <w:proofErr w:type="spellEnd"/>
      <w:r>
        <w:t xml:space="preserve"> </w:t>
      </w:r>
      <w:proofErr w:type="spellStart"/>
      <w:r>
        <w:t>pliben</w:t>
      </w:r>
      <w:proofErr w:type="spellEnd"/>
      <w:r>
        <w:t xml:space="preserve"> ließe und den </w:t>
      </w:r>
      <w:proofErr w:type="spellStart"/>
      <w:r>
        <w:t>trib</w:t>
      </w:r>
      <w:proofErr w:type="spellEnd"/>
      <w:r>
        <w:t xml:space="preserve"> Gotts </w:t>
      </w:r>
      <w:proofErr w:type="spellStart"/>
      <w:r>
        <w:t>dester</w:t>
      </w:r>
      <w:proofErr w:type="spellEnd"/>
      <w:r>
        <w:t xml:space="preserve"> </w:t>
      </w:r>
      <w:proofErr w:type="spellStart"/>
      <w:r>
        <w:t>baß</w:t>
      </w:r>
      <w:proofErr w:type="spellEnd"/>
      <w:r>
        <w:t xml:space="preserve"> vom </w:t>
      </w:r>
      <w:proofErr w:type="spellStart"/>
      <w:r>
        <w:t>hertzen</w:t>
      </w:r>
      <w:proofErr w:type="spellEnd"/>
      <w:r>
        <w:t xml:space="preserve"> </w:t>
      </w:r>
      <w:proofErr w:type="spellStart"/>
      <w:r>
        <w:t>schliege</w:t>
      </w:r>
      <w:proofErr w:type="spellEnd"/>
      <w:r>
        <w:t xml:space="preserve">. Als ob mir </w:t>
      </w:r>
      <w:proofErr w:type="spellStart"/>
      <w:r>
        <w:t>gebirte</w:t>
      </w:r>
      <w:proofErr w:type="spellEnd"/>
      <w:r>
        <w:t xml:space="preserve"> still </w:t>
      </w:r>
      <w:proofErr w:type="spellStart"/>
      <w:r>
        <w:t>zeston</w:t>
      </w:r>
      <w:proofErr w:type="spellEnd"/>
      <w:r>
        <w:t xml:space="preserve"> </w:t>
      </w:r>
      <w:proofErr w:type="spellStart"/>
      <w:r>
        <w:t>biß</w:t>
      </w:r>
      <w:proofErr w:type="spellEnd"/>
      <w:r>
        <w:t xml:space="preserve"> die </w:t>
      </w:r>
      <w:proofErr w:type="spellStart"/>
      <w:r>
        <w:t>gelerten</w:t>
      </w:r>
      <w:proofErr w:type="spellEnd"/>
      <w:r>
        <w:t xml:space="preserve"> sich </w:t>
      </w:r>
      <w:proofErr w:type="spellStart"/>
      <w:r>
        <w:t>vergleichten</w:t>
      </w:r>
      <w:proofErr w:type="spellEnd"/>
      <w:r>
        <w:t xml:space="preserve">, so doch ein jeder in </w:t>
      </w:r>
      <w:proofErr w:type="spellStart"/>
      <w:r>
        <w:t>sinem</w:t>
      </w:r>
      <w:proofErr w:type="spellEnd"/>
      <w:r>
        <w:t xml:space="preserve"> glauben lebet. Nun </w:t>
      </w:r>
      <w:proofErr w:type="spellStart"/>
      <w:r>
        <w:t>beger</w:t>
      </w:r>
      <w:proofErr w:type="spellEnd"/>
      <w:r>
        <w:t xml:space="preserve"> ich mit der that ein christlich leben bald </w:t>
      </w:r>
      <w:proofErr w:type="spellStart"/>
      <w:r>
        <w:t>anzegriffen</w:t>
      </w:r>
      <w:proofErr w:type="spellEnd"/>
      <w:r>
        <w:t xml:space="preserve"> und in </w:t>
      </w:r>
      <w:proofErr w:type="spellStart"/>
      <w:r>
        <w:t>warheit</w:t>
      </w:r>
      <w:proofErr w:type="spellEnd"/>
      <w:r>
        <w:t xml:space="preserve"> Christen </w:t>
      </w:r>
      <w:proofErr w:type="spellStart"/>
      <w:r>
        <w:t>zewerden</w:t>
      </w:r>
      <w:proofErr w:type="spellEnd"/>
      <w:r>
        <w:t xml:space="preserve">. Uff das ich </w:t>
      </w:r>
      <w:proofErr w:type="spellStart"/>
      <w:r>
        <w:t>nitt</w:t>
      </w:r>
      <w:proofErr w:type="spellEnd"/>
      <w:r>
        <w:t xml:space="preserve"> uff ander lütt gaffe und nicht mit den törichten </w:t>
      </w:r>
      <w:proofErr w:type="spellStart"/>
      <w:r>
        <w:t>Jungfrawen</w:t>
      </w:r>
      <w:proofErr w:type="spellEnd"/>
      <w:r>
        <w:t xml:space="preserve"> der </w:t>
      </w:r>
      <w:proofErr w:type="spellStart"/>
      <w:r>
        <w:t>hochzeit</w:t>
      </w:r>
      <w:proofErr w:type="spellEnd"/>
      <w:r>
        <w:t xml:space="preserve"> </w:t>
      </w:r>
      <w:proofErr w:type="spellStart"/>
      <w:r>
        <w:t>versaume</w:t>
      </w:r>
      <w:proofErr w:type="spellEnd"/>
      <w:r>
        <w:t xml:space="preserve">. Mat. 25. </w:t>
      </w:r>
      <w:proofErr w:type="spellStart"/>
      <w:r>
        <w:t>Drumb</w:t>
      </w:r>
      <w:proofErr w:type="spellEnd"/>
      <w:r>
        <w:t xml:space="preserve"> sag mir lieber </w:t>
      </w:r>
      <w:proofErr w:type="spellStart"/>
      <w:r>
        <w:t>bruder</w:t>
      </w:r>
      <w:proofErr w:type="spellEnd"/>
      <w:r>
        <w:t xml:space="preserve">: Wo soll Ichs </w:t>
      </w:r>
      <w:proofErr w:type="spellStart"/>
      <w:r>
        <w:t>anfahen</w:t>
      </w:r>
      <w:proofErr w:type="spellEnd"/>
      <w:r>
        <w:t xml:space="preserve">, das es </w:t>
      </w:r>
      <w:proofErr w:type="spellStart"/>
      <w:r>
        <w:t>bestandt</w:t>
      </w:r>
      <w:proofErr w:type="spellEnd"/>
      <w:r>
        <w:t xml:space="preserve"> haben mag? </w:t>
      </w:r>
    </w:p>
    <w:p w14:paraId="2CCFF6FE" w14:textId="77777777" w:rsidR="00C81307" w:rsidRDefault="00C81307" w:rsidP="00C81307">
      <w:pPr>
        <w:pStyle w:val="StandardWeb"/>
      </w:pPr>
      <w:proofErr w:type="spellStart"/>
      <w:r>
        <w:rPr>
          <w:rStyle w:val="Fett"/>
        </w:rPr>
        <w:t>Antwurt</w:t>
      </w:r>
      <w:proofErr w:type="spellEnd"/>
      <w:r>
        <w:rPr>
          <w:rStyle w:val="Fett"/>
        </w:rPr>
        <w:t>.</w:t>
      </w:r>
      <w:r>
        <w:t xml:space="preserve"> </w:t>
      </w:r>
    </w:p>
    <w:p w14:paraId="41433BD3" w14:textId="77777777" w:rsidR="00C81307" w:rsidRDefault="00C81307" w:rsidP="00C81307">
      <w:pPr>
        <w:pStyle w:val="StandardWeb"/>
      </w:pPr>
      <w:r>
        <w:t xml:space="preserve">An Christo Jesu, </w:t>
      </w:r>
      <w:proofErr w:type="spellStart"/>
      <w:r>
        <w:t>sytenmal</w:t>
      </w:r>
      <w:proofErr w:type="spellEnd"/>
      <w:r>
        <w:t xml:space="preserve"> du </w:t>
      </w:r>
      <w:proofErr w:type="spellStart"/>
      <w:r>
        <w:t>gestöst</w:t>
      </w:r>
      <w:proofErr w:type="spellEnd"/>
      <w:r>
        <w:t xml:space="preserve"> das </w:t>
      </w:r>
      <w:proofErr w:type="spellStart"/>
      <w:r>
        <w:t>jn</w:t>
      </w:r>
      <w:proofErr w:type="spellEnd"/>
      <w:r>
        <w:t xml:space="preserve"> Im alle ding zu </w:t>
      </w:r>
      <w:proofErr w:type="spellStart"/>
      <w:r>
        <w:t>sammen</w:t>
      </w:r>
      <w:proofErr w:type="spellEnd"/>
      <w:r>
        <w:t xml:space="preserve"> gefaßt </w:t>
      </w:r>
      <w:proofErr w:type="spellStart"/>
      <w:r>
        <w:t>syn</w:t>
      </w:r>
      <w:proofErr w:type="spellEnd"/>
      <w:r>
        <w:t xml:space="preserve">. Eph. 1. </w:t>
      </w:r>
    </w:p>
    <w:p w14:paraId="4B5AE76B" w14:textId="77777777" w:rsidR="00C81307" w:rsidRDefault="00C81307" w:rsidP="00C81307">
      <w:pPr>
        <w:pStyle w:val="StandardWeb"/>
      </w:pPr>
      <w:proofErr w:type="spellStart"/>
      <w:r>
        <w:t>Bewars</w:t>
      </w:r>
      <w:proofErr w:type="spellEnd"/>
      <w:r>
        <w:t xml:space="preserve"> aber </w:t>
      </w:r>
      <w:proofErr w:type="spellStart"/>
      <w:r>
        <w:t>wyter</w:t>
      </w:r>
      <w:proofErr w:type="spellEnd"/>
      <w:r>
        <w:t xml:space="preserve"> also, wie </w:t>
      </w:r>
      <w:proofErr w:type="spellStart"/>
      <w:r>
        <w:t>wol</w:t>
      </w:r>
      <w:proofErr w:type="spellEnd"/>
      <w:r>
        <w:t xml:space="preserve"> dahin die </w:t>
      </w:r>
      <w:proofErr w:type="spellStart"/>
      <w:r>
        <w:t>gantz</w:t>
      </w:r>
      <w:proofErr w:type="spellEnd"/>
      <w:r>
        <w:t xml:space="preserve"> </w:t>
      </w:r>
      <w:proofErr w:type="spellStart"/>
      <w:r>
        <w:t>geschrifft</w:t>
      </w:r>
      <w:proofErr w:type="spellEnd"/>
      <w:r>
        <w:t xml:space="preserve"> den </w:t>
      </w:r>
      <w:proofErr w:type="spellStart"/>
      <w:r>
        <w:t>glaubigen</w:t>
      </w:r>
      <w:proofErr w:type="spellEnd"/>
      <w:r>
        <w:t xml:space="preserve"> dienet: </w:t>
      </w:r>
      <w:proofErr w:type="spellStart"/>
      <w:r>
        <w:t>Plibt</w:t>
      </w:r>
      <w:proofErr w:type="spellEnd"/>
      <w:r>
        <w:t xml:space="preserve"> </w:t>
      </w:r>
      <w:proofErr w:type="spellStart"/>
      <w:r>
        <w:t>jn</w:t>
      </w:r>
      <w:proofErr w:type="spellEnd"/>
      <w:r>
        <w:t xml:space="preserve"> mir und </w:t>
      </w:r>
      <w:proofErr w:type="spellStart"/>
      <w:r>
        <w:t>jch</w:t>
      </w:r>
      <w:proofErr w:type="spellEnd"/>
      <w:r>
        <w:t xml:space="preserve"> in </w:t>
      </w:r>
      <w:proofErr w:type="spellStart"/>
      <w:r>
        <w:t>üch</w:t>
      </w:r>
      <w:proofErr w:type="spellEnd"/>
      <w:r>
        <w:t xml:space="preserve">, </w:t>
      </w:r>
      <w:proofErr w:type="spellStart"/>
      <w:r>
        <w:t>glych</w:t>
      </w:r>
      <w:proofErr w:type="spellEnd"/>
      <w:r>
        <w:t xml:space="preserve"> wie die </w:t>
      </w:r>
      <w:proofErr w:type="spellStart"/>
      <w:r>
        <w:t>reb</w:t>
      </w:r>
      <w:proofErr w:type="spellEnd"/>
      <w:r>
        <w:t xml:space="preserve"> </w:t>
      </w:r>
      <w:proofErr w:type="spellStart"/>
      <w:r>
        <w:t>kan</w:t>
      </w:r>
      <w:proofErr w:type="spellEnd"/>
      <w:r>
        <w:t xml:space="preserve"> kein </w:t>
      </w:r>
      <w:proofErr w:type="spellStart"/>
      <w:r>
        <w:t>frucht</w:t>
      </w:r>
      <w:proofErr w:type="spellEnd"/>
      <w:r>
        <w:t xml:space="preserve"> bringen von </w:t>
      </w:r>
      <w:proofErr w:type="spellStart"/>
      <w:r>
        <w:t>jr</w:t>
      </w:r>
      <w:proofErr w:type="spellEnd"/>
      <w:r>
        <w:t xml:space="preserve"> selber, sy </w:t>
      </w:r>
      <w:proofErr w:type="spellStart"/>
      <w:r>
        <w:t>plibe</w:t>
      </w:r>
      <w:proofErr w:type="spellEnd"/>
      <w:r>
        <w:t xml:space="preserve"> dann am </w:t>
      </w:r>
      <w:proofErr w:type="spellStart"/>
      <w:r>
        <w:t>weinstock</w:t>
      </w:r>
      <w:proofErr w:type="spellEnd"/>
      <w:r>
        <w:t xml:space="preserve">, also auch </w:t>
      </w:r>
      <w:proofErr w:type="spellStart"/>
      <w:r>
        <w:t>jr</w:t>
      </w:r>
      <w:proofErr w:type="spellEnd"/>
      <w:r>
        <w:t xml:space="preserve"> nicht, </w:t>
      </w:r>
      <w:proofErr w:type="spellStart"/>
      <w:r>
        <w:t>jr</w:t>
      </w:r>
      <w:proofErr w:type="spellEnd"/>
      <w:r>
        <w:t xml:space="preserve"> </w:t>
      </w:r>
      <w:proofErr w:type="spellStart"/>
      <w:r>
        <w:t>pleibt</w:t>
      </w:r>
      <w:proofErr w:type="spellEnd"/>
      <w:r>
        <w:t xml:space="preserve"> dann </w:t>
      </w:r>
      <w:proofErr w:type="spellStart"/>
      <w:r>
        <w:t>jn</w:t>
      </w:r>
      <w:proofErr w:type="spellEnd"/>
      <w:r>
        <w:t xml:space="preserve"> mir. Joan. 15. </w:t>
      </w:r>
    </w:p>
    <w:p w14:paraId="796CBE92" w14:textId="77777777" w:rsidR="00C81307" w:rsidRDefault="00C81307" w:rsidP="00C81307">
      <w:pPr>
        <w:pStyle w:val="StandardWeb"/>
      </w:pPr>
      <w:r>
        <w:t xml:space="preserve">Ich bin der weg, die </w:t>
      </w:r>
      <w:proofErr w:type="spellStart"/>
      <w:r>
        <w:t>warheit</w:t>
      </w:r>
      <w:proofErr w:type="spellEnd"/>
      <w:r>
        <w:t xml:space="preserve"> und das Leben, </w:t>
      </w:r>
      <w:proofErr w:type="spellStart"/>
      <w:r>
        <w:t>niemant</w:t>
      </w:r>
      <w:proofErr w:type="spellEnd"/>
      <w:r>
        <w:t xml:space="preserve"> </w:t>
      </w:r>
      <w:proofErr w:type="spellStart"/>
      <w:r>
        <w:t>kompt</w:t>
      </w:r>
      <w:proofErr w:type="spellEnd"/>
      <w:r>
        <w:t xml:space="preserve"> zum </w:t>
      </w:r>
      <w:proofErr w:type="spellStart"/>
      <w:r>
        <w:t>vatter</w:t>
      </w:r>
      <w:proofErr w:type="spellEnd"/>
      <w:r>
        <w:t xml:space="preserve"> dann durch mich Joan: 14. </w:t>
      </w:r>
      <w:proofErr w:type="spellStart"/>
      <w:r>
        <w:t>Volgt</w:t>
      </w:r>
      <w:proofErr w:type="spellEnd"/>
      <w:r>
        <w:t xml:space="preserve">, das </w:t>
      </w:r>
      <w:proofErr w:type="spellStart"/>
      <w:r>
        <w:t>nit</w:t>
      </w:r>
      <w:proofErr w:type="spellEnd"/>
      <w:r>
        <w:t xml:space="preserve"> angefangen ist, wo man </w:t>
      </w:r>
      <w:proofErr w:type="spellStart"/>
      <w:r>
        <w:t>nit</w:t>
      </w:r>
      <w:proofErr w:type="spellEnd"/>
      <w:r>
        <w:t xml:space="preserve"> an Im </w:t>
      </w:r>
      <w:proofErr w:type="spellStart"/>
      <w:r>
        <w:t>hatt</w:t>
      </w:r>
      <w:proofErr w:type="spellEnd"/>
      <w:r>
        <w:t xml:space="preserve"> angefangen, on den wir nichts vermögen, und durch den wir </w:t>
      </w:r>
      <w:proofErr w:type="spellStart"/>
      <w:r>
        <w:t>alleyn</w:t>
      </w:r>
      <w:proofErr w:type="spellEnd"/>
      <w:r>
        <w:t xml:space="preserve"> zum Vatter kommen. </w:t>
      </w:r>
    </w:p>
    <w:p w14:paraId="5BD7EAE9" w14:textId="77777777" w:rsidR="00C81307" w:rsidRDefault="00C81307" w:rsidP="00C81307">
      <w:pPr>
        <w:pStyle w:val="StandardWeb"/>
      </w:pPr>
      <w:r>
        <w:t xml:space="preserve">Der her ist </w:t>
      </w:r>
      <w:proofErr w:type="spellStart"/>
      <w:r>
        <w:t>freuntlich</w:t>
      </w:r>
      <w:proofErr w:type="spellEnd"/>
      <w:r>
        <w:t xml:space="preserve"> zu welchem </w:t>
      </w:r>
      <w:proofErr w:type="spellStart"/>
      <w:r>
        <w:t>Ir</w:t>
      </w:r>
      <w:proofErr w:type="spellEnd"/>
      <w:r>
        <w:t xml:space="preserve"> kommen </w:t>
      </w:r>
      <w:proofErr w:type="spellStart"/>
      <w:r>
        <w:t>syn</w:t>
      </w:r>
      <w:proofErr w:type="spellEnd"/>
      <w:r>
        <w:t xml:space="preserve">, als zu dem lebendigen Stein der von den </w:t>
      </w:r>
      <w:proofErr w:type="spellStart"/>
      <w:r>
        <w:t>menschen</w:t>
      </w:r>
      <w:proofErr w:type="spellEnd"/>
      <w:r>
        <w:t xml:space="preserve"> </w:t>
      </w:r>
      <w:proofErr w:type="spellStart"/>
      <w:r>
        <w:t>verworffen</w:t>
      </w:r>
      <w:proofErr w:type="spellEnd"/>
      <w:r>
        <w:t xml:space="preserve">, aber </w:t>
      </w:r>
      <w:proofErr w:type="spellStart"/>
      <w:r>
        <w:t>by</w:t>
      </w:r>
      <w:proofErr w:type="spellEnd"/>
      <w:r>
        <w:t xml:space="preserve"> Gott ist </w:t>
      </w:r>
      <w:proofErr w:type="spellStart"/>
      <w:r>
        <w:t>ußerwelet</w:t>
      </w:r>
      <w:proofErr w:type="spellEnd"/>
      <w:r>
        <w:t xml:space="preserve"> und köstlich und auch </w:t>
      </w:r>
      <w:proofErr w:type="spellStart"/>
      <w:r>
        <w:t>Ir</w:t>
      </w:r>
      <w:proofErr w:type="spellEnd"/>
      <w:r>
        <w:t xml:space="preserve"> als die lebendigen stein </w:t>
      </w:r>
      <w:proofErr w:type="spellStart"/>
      <w:r>
        <w:t>bawet</w:t>
      </w:r>
      <w:proofErr w:type="spellEnd"/>
      <w:r>
        <w:t xml:space="preserve"> </w:t>
      </w:r>
      <w:proofErr w:type="spellStart"/>
      <w:r>
        <w:t>uch</w:t>
      </w:r>
      <w:proofErr w:type="spellEnd"/>
      <w:r>
        <w:t xml:space="preserve"> zum geistlichen </w:t>
      </w:r>
      <w:proofErr w:type="spellStart"/>
      <w:r>
        <w:t>hauß</w:t>
      </w:r>
      <w:proofErr w:type="spellEnd"/>
      <w:r>
        <w:t xml:space="preserve">. 1 Pet. 2. </w:t>
      </w:r>
    </w:p>
    <w:p w14:paraId="055BE0DD" w14:textId="77777777" w:rsidR="00C81307" w:rsidRDefault="00C81307" w:rsidP="00C81307">
      <w:pPr>
        <w:pStyle w:val="StandardWeb"/>
      </w:pPr>
      <w:r>
        <w:t xml:space="preserve">Sy da ich lege ein </w:t>
      </w:r>
      <w:proofErr w:type="spellStart"/>
      <w:r>
        <w:t>eckstein</w:t>
      </w:r>
      <w:proofErr w:type="spellEnd"/>
      <w:r>
        <w:t xml:space="preserve"> in </w:t>
      </w:r>
      <w:proofErr w:type="spellStart"/>
      <w:r>
        <w:t>Syon</w:t>
      </w:r>
      <w:proofErr w:type="spellEnd"/>
      <w:r>
        <w:t xml:space="preserve"> </w:t>
      </w:r>
      <w:proofErr w:type="spellStart"/>
      <w:r>
        <w:t>vnd</w:t>
      </w:r>
      <w:proofErr w:type="spellEnd"/>
      <w:r>
        <w:t xml:space="preserve"> wer an in glaubt der soll </w:t>
      </w:r>
      <w:proofErr w:type="spellStart"/>
      <w:r>
        <w:t>nit</w:t>
      </w:r>
      <w:proofErr w:type="spellEnd"/>
      <w:r>
        <w:t xml:space="preserve"> </w:t>
      </w:r>
      <w:proofErr w:type="spellStart"/>
      <w:r>
        <w:t>zeschanden</w:t>
      </w:r>
      <w:proofErr w:type="spellEnd"/>
      <w:r>
        <w:t xml:space="preserve"> werden. Es: 28. </w:t>
      </w:r>
      <w:proofErr w:type="spellStart"/>
      <w:r>
        <w:t>Ir</w:t>
      </w:r>
      <w:proofErr w:type="spellEnd"/>
      <w:r>
        <w:t xml:space="preserve"> </w:t>
      </w:r>
      <w:proofErr w:type="spellStart"/>
      <w:r>
        <w:t>seyt</w:t>
      </w:r>
      <w:proofErr w:type="spellEnd"/>
      <w:r>
        <w:t xml:space="preserve"> Gotts </w:t>
      </w:r>
      <w:proofErr w:type="spellStart"/>
      <w:r>
        <w:t>hußgenossen</w:t>
      </w:r>
      <w:proofErr w:type="spellEnd"/>
      <w:r>
        <w:t xml:space="preserve"> </w:t>
      </w:r>
      <w:proofErr w:type="spellStart"/>
      <w:r>
        <w:t>erbawet</w:t>
      </w:r>
      <w:proofErr w:type="spellEnd"/>
      <w:r>
        <w:t xml:space="preserve"> </w:t>
      </w:r>
      <w:proofErr w:type="spellStart"/>
      <w:r>
        <w:t>vff</w:t>
      </w:r>
      <w:proofErr w:type="spellEnd"/>
      <w:r>
        <w:t xml:space="preserve"> den </w:t>
      </w:r>
      <w:proofErr w:type="spellStart"/>
      <w:r>
        <w:t>grundt</w:t>
      </w:r>
      <w:proofErr w:type="spellEnd"/>
      <w:r>
        <w:t xml:space="preserve"> der Apostel </w:t>
      </w:r>
      <w:proofErr w:type="spellStart"/>
      <w:r>
        <w:t>vnd</w:t>
      </w:r>
      <w:proofErr w:type="spellEnd"/>
      <w:r>
        <w:t xml:space="preserve"> </w:t>
      </w:r>
      <w:proofErr w:type="spellStart"/>
      <w:r>
        <w:t>propheten</w:t>
      </w:r>
      <w:proofErr w:type="spellEnd"/>
      <w:r>
        <w:t xml:space="preserve">, da Jesus Christus der Eckstein ist, </w:t>
      </w:r>
      <w:proofErr w:type="spellStart"/>
      <w:r>
        <w:t>vff</w:t>
      </w:r>
      <w:proofErr w:type="spellEnd"/>
      <w:r>
        <w:t xml:space="preserve"> welchen der </w:t>
      </w:r>
      <w:proofErr w:type="spellStart"/>
      <w:r>
        <w:t>gantz</w:t>
      </w:r>
      <w:proofErr w:type="spellEnd"/>
      <w:r>
        <w:t xml:space="preserve"> </w:t>
      </w:r>
      <w:proofErr w:type="spellStart"/>
      <w:r>
        <w:t>baw</w:t>
      </w:r>
      <w:proofErr w:type="spellEnd"/>
      <w:r>
        <w:t xml:space="preserve"> in einander gefügt, wächst zu einem heiligen </w:t>
      </w:r>
      <w:proofErr w:type="spellStart"/>
      <w:r>
        <w:t>tempel</w:t>
      </w:r>
      <w:proofErr w:type="spellEnd"/>
      <w:r>
        <w:t xml:space="preserve"> in dem </w:t>
      </w:r>
      <w:proofErr w:type="spellStart"/>
      <w:r>
        <w:t>herrn</w:t>
      </w:r>
      <w:proofErr w:type="spellEnd"/>
      <w:r>
        <w:t xml:space="preserve">, </w:t>
      </w:r>
      <w:proofErr w:type="spellStart"/>
      <w:r>
        <w:t>vff</w:t>
      </w:r>
      <w:proofErr w:type="spellEnd"/>
      <w:r>
        <w:t xml:space="preserve"> welchen auch </w:t>
      </w:r>
      <w:proofErr w:type="spellStart"/>
      <w:r>
        <w:t>jr</w:t>
      </w:r>
      <w:proofErr w:type="spellEnd"/>
      <w:r>
        <w:t xml:space="preserve"> </w:t>
      </w:r>
      <w:proofErr w:type="spellStart"/>
      <w:r>
        <w:t>miterbawet</w:t>
      </w:r>
      <w:proofErr w:type="spellEnd"/>
      <w:r>
        <w:t xml:space="preserve"> werdet zu einer </w:t>
      </w:r>
      <w:proofErr w:type="spellStart"/>
      <w:r>
        <w:t>behusung</w:t>
      </w:r>
      <w:proofErr w:type="spellEnd"/>
      <w:r>
        <w:t xml:space="preserve"> Gottes im Geist. Eph. 2. </w:t>
      </w:r>
    </w:p>
    <w:p w14:paraId="30CE2732" w14:textId="77777777" w:rsidR="00C81307" w:rsidRDefault="00C81307" w:rsidP="00C81307">
      <w:pPr>
        <w:pStyle w:val="StandardWeb"/>
      </w:pPr>
      <w:proofErr w:type="spellStart"/>
      <w:r>
        <w:t>Vernym</w:t>
      </w:r>
      <w:proofErr w:type="spellEnd"/>
      <w:r>
        <w:t xml:space="preserve"> </w:t>
      </w:r>
      <w:proofErr w:type="spellStart"/>
      <w:r>
        <w:t>dise</w:t>
      </w:r>
      <w:proofErr w:type="spellEnd"/>
      <w:r>
        <w:t xml:space="preserve"> Spruch also, Christus ist der Grund des </w:t>
      </w:r>
      <w:proofErr w:type="spellStart"/>
      <w:r>
        <w:t>gebews</w:t>
      </w:r>
      <w:proofErr w:type="spellEnd"/>
      <w:r>
        <w:t xml:space="preserve">, </w:t>
      </w:r>
      <w:proofErr w:type="spellStart"/>
      <w:r>
        <w:t>vnd</w:t>
      </w:r>
      <w:proofErr w:type="spellEnd"/>
      <w:r>
        <w:t xml:space="preserve"> </w:t>
      </w:r>
      <w:proofErr w:type="spellStart"/>
      <w:r>
        <w:t>vnderst</w:t>
      </w:r>
      <w:proofErr w:type="spellEnd"/>
      <w:r>
        <w:t xml:space="preserve"> </w:t>
      </w:r>
      <w:proofErr w:type="spellStart"/>
      <w:r>
        <w:t>eckstein</w:t>
      </w:r>
      <w:proofErr w:type="spellEnd"/>
      <w:r>
        <w:t xml:space="preserve"> der zwo </w:t>
      </w:r>
      <w:proofErr w:type="spellStart"/>
      <w:r>
        <w:t>mauren</w:t>
      </w:r>
      <w:proofErr w:type="spellEnd"/>
      <w:r>
        <w:t xml:space="preserve"> in sich verfasset, das </w:t>
      </w:r>
      <w:proofErr w:type="spellStart"/>
      <w:r>
        <w:t>Judisch</w:t>
      </w:r>
      <w:proofErr w:type="spellEnd"/>
      <w:r>
        <w:t xml:space="preserve"> </w:t>
      </w:r>
      <w:proofErr w:type="spellStart"/>
      <w:r>
        <w:t>vnd</w:t>
      </w:r>
      <w:proofErr w:type="spellEnd"/>
      <w:r>
        <w:t xml:space="preserve"> </w:t>
      </w:r>
      <w:proofErr w:type="spellStart"/>
      <w:r>
        <w:t>heidisch</w:t>
      </w:r>
      <w:proofErr w:type="spellEnd"/>
      <w:r>
        <w:t xml:space="preserve"> </w:t>
      </w:r>
      <w:proofErr w:type="spellStart"/>
      <w:r>
        <w:t>volck</w:t>
      </w:r>
      <w:proofErr w:type="spellEnd"/>
      <w:r>
        <w:t xml:space="preserve">, die </w:t>
      </w:r>
      <w:proofErr w:type="spellStart"/>
      <w:r>
        <w:t>beyd</w:t>
      </w:r>
      <w:proofErr w:type="spellEnd"/>
      <w:r>
        <w:t xml:space="preserve"> </w:t>
      </w:r>
      <w:proofErr w:type="spellStart"/>
      <w:r>
        <w:t>vff</w:t>
      </w:r>
      <w:proofErr w:type="spellEnd"/>
      <w:r>
        <w:t xml:space="preserve"> Im begründet, </w:t>
      </w:r>
      <w:proofErr w:type="spellStart"/>
      <w:r>
        <w:t>vnd</w:t>
      </w:r>
      <w:proofErr w:type="spellEnd"/>
      <w:r>
        <w:t xml:space="preserve"> In zum Anfang haben, der übrig </w:t>
      </w:r>
      <w:proofErr w:type="spellStart"/>
      <w:r>
        <w:t>baw</w:t>
      </w:r>
      <w:proofErr w:type="spellEnd"/>
      <w:r>
        <w:t xml:space="preserve"> </w:t>
      </w:r>
      <w:proofErr w:type="spellStart"/>
      <w:r>
        <w:t>vßerhalb</w:t>
      </w:r>
      <w:proofErr w:type="spellEnd"/>
      <w:r>
        <w:t xml:space="preserve"> Christo </w:t>
      </w:r>
      <w:proofErr w:type="spellStart"/>
      <w:r>
        <w:t>stöt</w:t>
      </w:r>
      <w:proofErr w:type="spellEnd"/>
      <w:r>
        <w:t xml:space="preserve"> </w:t>
      </w:r>
      <w:proofErr w:type="spellStart"/>
      <w:r>
        <w:t>vff</w:t>
      </w:r>
      <w:proofErr w:type="spellEnd"/>
      <w:r>
        <w:t xml:space="preserve"> </w:t>
      </w:r>
      <w:proofErr w:type="spellStart"/>
      <w:r>
        <w:t>vngewissem</w:t>
      </w:r>
      <w:proofErr w:type="spellEnd"/>
      <w:r>
        <w:t xml:space="preserve"> </w:t>
      </w:r>
      <w:proofErr w:type="spellStart"/>
      <w:r>
        <w:t>sandt</w:t>
      </w:r>
      <w:proofErr w:type="spellEnd"/>
      <w:r>
        <w:t xml:space="preserve">. Matth. 7. Item ich bin die </w:t>
      </w:r>
      <w:proofErr w:type="spellStart"/>
      <w:r>
        <w:t>thür</w:t>
      </w:r>
      <w:proofErr w:type="spellEnd"/>
      <w:r>
        <w:t xml:space="preserve"> so jemand durch mich </w:t>
      </w:r>
      <w:proofErr w:type="spellStart"/>
      <w:r>
        <w:t>jnngöt</w:t>
      </w:r>
      <w:proofErr w:type="spellEnd"/>
      <w:r>
        <w:t xml:space="preserve">, der wird selig werden. Joan. 10. </w:t>
      </w:r>
    </w:p>
    <w:p w14:paraId="6FC289BE" w14:textId="77777777" w:rsidR="00C81307" w:rsidRDefault="00C81307" w:rsidP="00C81307">
      <w:pPr>
        <w:pStyle w:val="StandardWeb"/>
      </w:pPr>
      <w:r>
        <w:t xml:space="preserve">Ein ander </w:t>
      </w:r>
      <w:proofErr w:type="spellStart"/>
      <w:r>
        <w:t>grund</w:t>
      </w:r>
      <w:proofErr w:type="spellEnd"/>
      <w:r>
        <w:t xml:space="preserve"> </w:t>
      </w:r>
      <w:proofErr w:type="spellStart"/>
      <w:r>
        <w:t>kan</w:t>
      </w:r>
      <w:proofErr w:type="spellEnd"/>
      <w:r>
        <w:t xml:space="preserve"> zwar </w:t>
      </w:r>
      <w:proofErr w:type="spellStart"/>
      <w:r>
        <w:t>nyemant</w:t>
      </w:r>
      <w:proofErr w:type="spellEnd"/>
      <w:r>
        <w:t xml:space="preserve"> legen </w:t>
      </w:r>
      <w:proofErr w:type="spellStart"/>
      <w:r>
        <w:t>vßer</w:t>
      </w:r>
      <w:proofErr w:type="spellEnd"/>
      <w:r>
        <w:t xml:space="preserve"> dem der gelegt ist, welcher ist Jesus Christ, 1 Cor. 3. </w:t>
      </w:r>
    </w:p>
    <w:p w14:paraId="152B4366" w14:textId="77777777" w:rsidR="00C81307" w:rsidRDefault="00C81307" w:rsidP="00C81307">
      <w:pPr>
        <w:pStyle w:val="StandardWeb"/>
      </w:pPr>
      <w:r>
        <w:t xml:space="preserve">Warum </w:t>
      </w:r>
      <w:proofErr w:type="spellStart"/>
      <w:r>
        <w:t>woltestu</w:t>
      </w:r>
      <w:proofErr w:type="spellEnd"/>
      <w:r>
        <w:t xml:space="preserve"> </w:t>
      </w:r>
      <w:proofErr w:type="spellStart"/>
      <w:r>
        <w:t>vßerhalb</w:t>
      </w:r>
      <w:proofErr w:type="spellEnd"/>
      <w:r>
        <w:t xml:space="preserve"> des </w:t>
      </w:r>
      <w:proofErr w:type="spellStart"/>
      <w:r>
        <w:t>grundts</w:t>
      </w:r>
      <w:proofErr w:type="spellEnd"/>
      <w:r>
        <w:t xml:space="preserve"> </w:t>
      </w:r>
      <w:proofErr w:type="spellStart"/>
      <w:r>
        <w:t>bawen</w:t>
      </w:r>
      <w:proofErr w:type="spellEnd"/>
      <w:r>
        <w:t xml:space="preserve"> </w:t>
      </w:r>
      <w:proofErr w:type="spellStart"/>
      <w:r>
        <w:t>vnd</w:t>
      </w:r>
      <w:proofErr w:type="spellEnd"/>
      <w:r>
        <w:t xml:space="preserve"> ein christlich leben </w:t>
      </w:r>
      <w:proofErr w:type="spellStart"/>
      <w:r>
        <w:t>vßerhalb</w:t>
      </w:r>
      <w:proofErr w:type="spellEnd"/>
      <w:r>
        <w:t xml:space="preserve"> Christo </w:t>
      </w:r>
      <w:proofErr w:type="spellStart"/>
      <w:r>
        <w:t>vffsuchen</w:t>
      </w:r>
      <w:proofErr w:type="spellEnd"/>
      <w:r>
        <w:t xml:space="preserve">? </w:t>
      </w:r>
      <w:proofErr w:type="spellStart"/>
      <w:r>
        <w:t>Drumb</w:t>
      </w:r>
      <w:proofErr w:type="spellEnd"/>
      <w:r>
        <w:t xml:space="preserve"> </w:t>
      </w:r>
      <w:proofErr w:type="spellStart"/>
      <w:r>
        <w:t>laße</w:t>
      </w:r>
      <w:proofErr w:type="spellEnd"/>
      <w:r>
        <w:t xml:space="preserve"> Ion den Anfang </w:t>
      </w:r>
      <w:proofErr w:type="spellStart"/>
      <w:r>
        <w:t>pliben</w:t>
      </w:r>
      <w:proofErr w:type="spellEnd"/>
      <w:r>
        <w:t xml:space="preserve">. </w:t>
      </w:r>
    </w:p>
    <w:p w14:paraId="37C55FD2" w14:textId="77777777" w:rsidR="00C81307" w:rsidRDefault="00C81307" w:rsidP="00C81307">
      <w:pPr>
        <w:pStyle w:val="berschrift2"/>
      </w:pPr>
      <w:r>
        <w:t>II. Frag.</w:t>
      </w:r>
    </w:p>
    <w:p w14:paraId="29F9C4DF" w14:textId="77777777" w:rsidR="00C81307" w:rsidRDefault="00C81307" w:rsidP="00C81307">
      <w:pPr>
        <w:pStyle w:val="StandardWeb"/>
      </w:pPr>
      <w:r>
        <w:t xml:space="preserve">Wie soll ich aber an Christo </w:t>
      </w:r>
      <w:proofErr w:type="spellStart"/>
      <w:r>
        <w:t>anfahen</w:t>
      </w:r>
      <w:proofErr w:type="spellEnd"/>
      <w:r>
        <w:t xml:space="preserve">? Dann ich </w:t>
      </w:r>
      <w:proofErr w:type="spellStart"/>
      <w:r>
        <w:t>kan</w:t>
      </w:r>
      <w:proofErr w:type="spellEnd"/>
      <w:r>
        <w:t xml:space="preserve"> </w:t>
      </w:r>
      <w:proofErr w:type="spellStart"/>
      <w:r>
        <w:t>wol</w:t>
      </w:r>
      <w:proofErr w:type="spellEnd"/>
      <w:r>
        <w:t xml:space="preserve"> </w:t>
      </w:r>
      <w:proofErr w:type="spellStart"/>
      <w:r>
        <w:t>vernemen</w:t>
      </w:r>
      <w:proofErr w:type="spellEnd"/>
      <w:r>
        <w:t xml:space="preserve">, das das geistlich </w:t>
      </w:r>
      <w:proofErr w:type="spellStart"/>
      <w:r>
        <w:t>rich</w:t>
      </w:r>
      <w:proofErr w:type="spellEnd"/>
      <w:r>
        <w:t xml:space="preserve"> am geist muß angefangen werden. Des wir ein </w:t>
      </w:r>
      <w:proofErr w:type="spellStart"/>
      <w:r>
        <w:t>exempel</w:t>
      </w:r>
      <w:proofErr w:type="spellEnd"/>
      <w:r>
        <w:t xml:space="preserve"> in </w:t>
      </w:r>
      <w:proofErr w:type="spellStart"/>
      <w:r>
        <w:t>Galathern</w:t>
      </w:r>
      <w:proofErr w:type="spellEnd"/>
      <w:r>
        <w:t xml:space="preserve"> haben, zu den der h. Paulus also schriebt Im Geist habt </w:t>
      </w:r>
      <w:proofErr w:type="spellStart"/>
      <w:r>
        <w:t>ir</w:t>
      </w:r>
      <w:proofErr w:type="spellEnd"/>
      <w:r>
        <w:t xml:space="preserve"> angefangen, </w:t>
      </w:r>
      <w:proofErr w:type="spellStart"/>
      <w:r>
        <w:t>wolt</w:t>
      </w:r>
      <w:proofErr w:type="spellEnd"/>
      <w:r>
        <w:t xml:space="preserve"> </w:t>
      </w:r>
      <w:proofErr w:type="spellStart"/>
      <w:r>
        <w:t>Jr</w:t>
      </w:r>
      <w:proofErr w:type="spellEnd"/>
      <w:r>
        <w:t xml:space="preserve"> </w:t>
      </w:r>
      <w:proofErr w:type="spellStart"/>
      <w:r>
        <w:t>dan</w:t>
      </w:r>
      <w:proofErr w:type="spellEnd"/>
      <w:r>
        <w:t xml:space="preserve"> nun im </w:t>
      </w:r>
      <w:proofErr w:type="spellStart"/>
      <w:r>
        <w:t>fleisch</w:t>
      </w:r>
      <w:proofErr w:type="spellEnd"/>
      <w:r>
        <w:t xml:space="preserve"> </w:t>
      </w:r>
      <w:proofErr w:type="spellStart"/>
      <w:r>
        <w:t>furt</w:t>
      </w:r>
      <w:proofErr w:type="spellEnd"/>
      <w:r>
        <w:t xml:space="preserve"> </w:t>
      </w:r>
      <w:proofErr w:type="spellStart"/>
      <w:r>
        <w:t>faren</w:t>
      </w:r>
      <w:proofErr w:type="spellEnd"/>
      <w:r>
        <w:t xml:space="preserve">. Gal: 3. </w:t>
      </w:r>
    </w:p>
    <w:p w14:paraId="6E0260B9" w14:textId="77777777" w:rsidR="00C81307" w:rsidRDefault="00C81307" w:rsidP="00C81307">
      <w:pPr>
        <w:pStyle w:val="StandardWeb"/>
      </w:pPr>
      <w:r>
        <w:rPr>
          <w:rStyle w:val="Fett"/>
        </w:rPr>
        <w:t>Antwort.</w:t>
      </w:r>
      <w:r>
        <w:t xml:space="preserve"> </w:t>
      </w:r>
    </w:p>
    <w:p w14:paraId="6C457E82" w14:textId="77777777" w:rsidR="00C81307" w:rsidRDefault="00C81307" w:rsidP="00C81307">
      <w:pPr>
        <w:pStyle w:val="StandardWeb"/>
      </w:pPr>
      <w:r>
        <w:t xml:space="preserve">Am </w:t>
      </w:r>
      <w:proofErr w:type="spellStart"/>
      <w:r>
        <w:t>tod</w:t>
      </w:r>
      <w:proofErr w:type="spellEnd"/>
      <w:r>
        <w:t xml:space="preserve"> Christi fahe an. Dan du bist zwar ein so böser und verderbter </w:t>
      </w:r>
      <w:proofErr w:type="spellStart"/>
      <w:r>
        <w:t>sünder</w:t>
      </w:r>
      <w:proofErr w:type="spellEnd"/>
      <w:r>
        <w:t xml:space="preserve"> das der lieb Gott </w:t>
      </w:r>
      <w:proofErr w:type="spellStart"/>
      <w:r>
        <w:t>synes</w:t>
      </w:r>
      <w:proofErr w:type="spellEnd"/>
      <w:r>
        <w:t xml:space="preserve"> eignen </w:t>
      </w:r>
      <w:proofErr w:type="spellStart"/>
      <w:r>
        <w:t>suns</w:t>
      </w:r>
      <w:proofErr w:type="spellEnd"/>
      <w:r>
        <w:t xml:space="preserve"> </w:t>
      </w:r>
      <w:proofErr w:type="spellStart"/>
      <w:r>
        <w:t>nit</w:t>
      </w:r>
      <w:proofErr w:type="spellEnd"/>
      <w:r>
        <w:t xml:space="preserve"> verschonet </w:t>
      </w:r>
      <w:proofErr w:type="spellStart"/>
      <w:r>
        <w:t>hatt</w:t>
      </w:r>
      <w:proofErr w:type="spellEnd"/>
      <w:r>
        <w:t xml:space="preserve">, </w:t>
      </w:r>
      <w:proofErr w:type="spellStart"/>
      <w:r>
        <w:t>sunder</w:t>
      </w:r>
      <w:proofErr w:type="spellEnd"/>
      <w:r>
        <w:t xml:space="preserve"> </w:t>
      </w:r>
      <w:proofErr w:type="spellStart"/>
      <w:r>
        <w:t>hatt</w:t>
      </w:r>
      <w:proofErr w:type="spellEnd"/>
      <w:r>
        <w:t xml:space="preserve"> In für uns alle dahin geben. Ro. 8. </w:t>
      </w:r>
    </w:p>
    <w:p w14:paraId="4113313F" w14:textId="77777777" w:rsidR="00C81307" w:rsidRDefault="00C81307" w:rsidP="00C81307">
      <w:pPr>
        <w:pStyle w:val="StandardWeb"/>
      </w:pPr>
      <w:r>
        <w:t xml:space="preserve">Dazu dienen </w:t>
      </w:r>
      <w:proofErr w:type="spellStart"/>
      <w:r>
        <w:t>nachgende</w:t>
      </w:r>
      <w:proofErr w:type="spellEnd"/>
      <w:r>
        <w:t xml:space="preserve"> </w:t>
      </w:r>
      <w:proofErr w:type="spellStart"/>
      <w:r>
        <w:t>spruch</w:t>
      </w:r>
      <w:proofErr w:type="spellEnd"/>
      <w:r>
        <w:t xml:space="preserve">. </w:t>
      </w:r>
    </w:p>
    <w:p w14:paraId="185506A5" w14:textId="77777777" w:rsidR="00C81307" w:rsidRDefault="00C81307" w:rsidP="00C81307">
      <w:pPr>
        <w:pStyle w:val="StandardWeb"/>
      </w:pPr>
      <w:r>
        <w:t xml:space="preserve">Der Her Jesus ist </w:t>
      </w:r>
      <w:proofErr w:type="spellStart"/>
      <w:r>
        <w:t>umb</w:t>
      </w:r>
      <w:proofErr w:type="spellEnd"/>
      <w:r>
        <w:t xml:space="preserve"> unser </w:t>
      </w:r>
      <w:proofErr w:type="spellStart"/>
      <w:r>
        <w:t>sünd</w:t>
      </w:r>
      <w:proofErr w:type="spellEnd"/>
      <w:r>
        <w:t xml:space="preserve"> willen dahin geben und </w:t>
      </w:r>
      <w:proofErr w:type="spellStart"/>
      <w:r>
        <w:t>umb</w:t>
      </w:r>
      <w:proofErr w:type="spellEnd"/>
      <w:r>
        <w:t xml:space="preserve"> unser </w:t>
      </w:r>
      <w:proofErr w:type="spellStart"/>
      <w:r>
        <w:t>gerechtigkeit</w:t>
      </w:r>
      <w:proofErr w:type="spellEnd"/>
      <w:r>
        <w:t xml:space="preserve"> willen </w:t>
      </w:r>
      <w:proofErr w:type="spellStart"/>
      <w:r>
        <w:t>ufferweckt</w:t>
      </w:r>
      <w:proofErr w:type="spellEnd"/>
      <w:r>
        <w:t>. Ro. 4.</w:t>
      </w:r>
      <w:r>
        <w:br/>
        <w:t xml:space="preserve">Gott hat den der von keiner </w:t>
      </w:r>
      <w:proofErr w:type="spellStart"/>
      <w:r>
        <w:t>sund</w:t>
      </w:r>
      <w:proofErr w:type="spellEnd"/>
      <w:r>
        <w:t xml:space="preserve"> </w:t>
      </w:r>
      <w:proofErr w:type="spellStart"/>
      <w:r>
        <w:t>wuste</w:t>
      </w:r>
      <w:proofErr w:type="spellEnd"/>
      <w:r>
        <w:t xml:space="preserve">, für uns zum </w:t>
      </w:r>
      <w:proofErr w:type="spellStart"/>
      <w:r>
        <w:t>sündopfer</w:t>
      </w:r>
      <w:proofErr w:type="spellEnd"/>
      <w:r>
        <w:t xml:space="preserve"> gemacht, uff das wir würden in Im die </w:t>
      </w:r>
      <w:proofErr w:type="spellStart"/>
      <w:r>
        <w:t>gerechtigkeit</w:t>
      </w:r>
      <w:proofErr w:type="spellEnd"/>
      <w:r>
        <w:t xml:space="preserve"> die für Gott gilt, 2. Cor. 5.</w:t>
      </w:r>
      <w:r>
        <w:br/>
        <w:t xml:space="preserve">Christus ist für alle gestorben. 2. Cor. 5. </w:t>
      </w:r>
    </w:p>
    <w:p w14:paraId="10ECA9BB" w14:textId="77777777" w:rsidR="00C81307" w:rsidRDefault="00C81307" w:rsidP="00C81307">
      <w:pPr>
        <w:pStyle w:val="StandardWeb"/>
      </w:pPr>
      <w:r>
        <w:t xml:space="preserve">Doch </w:t>
      </w:r>
      <w:proofErr w:type="spellStart"/>
      <w:r>
        <w:t>soltu</w:t>
      </w:r>
      <w:proofErr w:type="spellEnd"/>
      <w:r>
        <w:t xml:space="preserve"> </w:t>
      </w:r>
      <w:proofErr w:type="spellStart"/>
      <w:r>
        <w:t>wol</w:t>
      </w:r>
      <w:proofErr w:type="spellEnd"/>
      <w:r>
        <w:t xml:space="preserve"> </w:t>
      </w:r>
      <w:proofErr w:type="spellStart"/>
      <w:r>
        <w:t>warnemen</w:t>
      </w:r>
      <w:proofErr w:type="spellEnd"/>
      <w:r>
        <w:t xml:space="preserve"> das du </w:t>
      </w:r>
      <w:proofErr w:type="spellStart"/>
      <w:r>
        <w:t>nit</w:t>
      </w:r>
      <w:proofErr w:type="spellEnd"/>
      <w:r>
        <w:t xml:space="preserve"> den </w:t>
      </w:r>
      <w:proofErr w:type="spellStart"/>
      <w:r>
        <w:t>tod</w:t>
      </w:r>
      <w:proofErr w:type="spellEnd"/>
      <w:r>
        <w:t xml:space="preserve"> Christi als eins gemeinen Menschen </w:t>
      </w:r>
      <w:proofErr w:type="spellStart"/>
      <w:r>
        <w:t>bedenckest</w:t>
      </w:r>
      <w:proofErr w:type="spellEnd"/>
      <w:r>
        <w:t xml:space="preserve">, der für dich hab wollen </w:t>
      </w:r>
      <w:proofErr w:type="spellStart"/>
      <w:r>
        <w:t>eygens</w:t>
      </w:r>
      <w:proofErr w:type="spellEnd"/>
      <w:r>
        <w:t xml:space="preserve"> </w:t>
      </w:r>
      <w:proofErr w:type="spellStart"/>
      <w:r>
        <w:t>fürnemens</w:t>
      </w:r>
      <w:proofErr w:type="spellEnd"/>
      <w:r>
        <w:t xml:space="preserve"> </w:t>
      </w:r>
      <w:proofErr w:type="spellStart"/>
      <w:r>
        <w:t>bezalen</w:t>
      </w:r>
      <w:proofErr w:type="spellEnd"/>
      <w:r>
        <w:t xml:space="preserve"> und genugtun, dann </w:t>
      </w:r>
      <w:proofErr w:type="spellStart"/>
      <w:r>
        <w:t>sunst</w:t>
      </w:r>
      <w:proofErr w:type="spellEnd"/>
      <w:r>
        <w:t xml:space="preserve"> </w:t>
      </w:r>
      <w:proofErr w:type="spellStart"/>
      <w:r>
        <w:t>were</w:t>
      </w:r>
      <w:proofErr w:type="spellEnd"/>
      <w:r>
        <w:t xml:space="preserve"> dir der her Jesus ein </w:t>
      </w:r>
      <w:proofErr w:type="spellStart"/>
      <w:r>
        <w:t>abgott</w:t>
      </w:r>
      <w:proofErr w:type="spellEnd"/>
      <w:r>
        <w:t xml:space="preserve"> und </w:t>
      </w:r>
      <w:proofErr w:type="spellStart"/>
      <w:r>
        <w:t>lesterong</w:t>
      </w:r>
      <w:proofErr w:type="spellEnd"/>
      <w:r>
        <w:t xml:space="preserve"> der </w:t>
      </w:r>
      <w:proofErr w:type="spellStart"/>
      <w:r>
        <w:t>gnaden</w:t>
      </w:r>
      <w:proofErr w:type="spellEnd"/>
      <w:r>
        <w:t xml:space="preserve"> Gottes, sondern </w:t>
      </w:r>
      <w:proofErr w:type="spellStart"/>
      <w:r>
        <w:t>bedencke</w:t>
      </w:r>
      <w:proofErr w:type="spellEnd"/>
      <w:r>
        <w:t xml:space="preserve"> </w:t>
      </w:r>
      <w:proofErr w:type="spellStart"/>
      <w:r>
        <w:t>synen</w:t>
      </w:r>
      <w:proofErr w:type="spellEnd"/>
      <w:r>
        <w:t xml:space="preserve"> </w:t>
      </w:r>
      <w:proofErr w:type="spellStart"/>
      <w:r>
        <w:t>tod</w:t>
      </w:r>
      <w:proofErr w:type="spellEnd"/>
      <w:r>
        <w:t xml:space="preserve"> als des einigen </w:t>
      </w:r>
      <w:proofErr w:type="spellStart"/>
      <w:r>
        <w:t>sons</w:t>
      </w:r>
      <w:proofErr w:type="spellEnd"/>
      <w:r>
        <w:t xml:space="preserve"> des allerhöchsten. Lucae. 1. und des so der </w:t>
      </w:r>
      <w:proofErr w:type="spellStart"/>
      <w:r>
        <w:t>vatter</w:t>
      </w:r>
      <w:proofErr w:type="spellEnd"/>
      <w:r>
        <w:t xml:space="preserve"> gesandt </w:t>
      </w:r>
      <w:proofErr w:type="spellStart"/>
      <w:r>
        <w:t>hatt</w:t>
      </w:r>
      <w:proofErr w:type="spellEnd"/>
      <w:r>
        <w:t xml:space="preserve">. Joan. 5, des der vom </w:t>
      </w:r>
      <w:proofErr w:type="spellStart"/>
      <w:r>
        <w:t>himmel</w:t>
      </w:r>
      <w:proofErr w:type="spellEnd"/>
      <w:r>
        <w:t xml:space="preserve"> kommen ist, nicht das er </w:t>
      </w:r>
      <w:proofErr w:type="spellStart"/>
      <w:r>
        <w:t>synen</w:t>
      </w:r>
      <w:proofErr w:type="spellEnd"/>
      <w:r>
        <w:t xml:space="preserve"> willen thue, </w:t>
      </w:r>
      <w:proofErr w:type="spellStart"/>
      <w:r>
        <w:t>sunder</w:t>
      </w:r>
      <w:proofErr w:type="spellEnd"/>
      <w:r>
        <w:t xml:space="preserve"> den willen des der In gesandt </w:t>
      </w:r>
      <w:proofErr w:type="spellStart"/>
      <w:r>
        <w:t>hatt</w:t>
      </w:r>
      <w:proofErr w:type="spellEnd"/>
      <w:r>
        <w:t xml:space="preserve">. Joan. 6. Also </w:t>
      </w:r>
      <w:proofErr w:type="spellStart"/>
      <w:r>
        <w:t>würstu</w:t>
      </w:r>
      <w:proofErr w:type="spellEnd"/>
      <w:r>
        <w:t xml:space="preserve"> des ewig Wort Gotts und die menschliche </w:t>
      </w:r>
      <w:proofErr w:type="spellStart"/>
      <w:r>
        <w:t>natur</w:t>
      </w:r>
      <w:proofErr w:type="spellEnd"/>
      <w:r>
        <w:t xml:space="preserve"> im </w:t>
      </w:r>
      <w:proofErr w:type="spellStart"/>
      <w:r>
        <w:t>heren</w:t>
      </w:r>
      <w:proofErr w:type="spellEnd"/>
      <w:r>
        <w:t xml:space="preserve"> Christo durch den glauben </w:t>
      </w:r>
      <w:proofErr w:type="spellStart"/>
      <w:r>
        <w:t>zuglich</w:t>
      </w:r>
      <w:proofErr w:type="spellEnd"/>
      <w:r>
        <w:t xml:space="preserve"> </w:t>
      </w:r>
      <w:proofErr w:type="spellStart"/>
      <w:r>
        <w:t>inschließen</w:t>
      </w:r>
      <w:proofErr w:type="spellEnd"/>
      <w:r>
        <w:t xml:space="preserve"> mögen on alle </w:t>
      </w:r>
      <w:proofErr w:type="spellStart"/>
      <w:r>
        <w:t>absonderong</w:t>
      </w:r>
      <w:proofErr w:type="spellEnd"/>
      <w:r>
        <w:t xml:space="preserve"> der </w:t>
      </w:r>
      <w:proofErr w:type="spellStart"/>
      <w:r>
        <w:t>naturen</w:t>
      </w:r>
      <w:proofErr w:type="spellEnd"/>
      <w:r>
        <w:t xml:space="preserve">, uff das die </w:t>
      </w:r>
      <w:proofErr w:type="spellStart"/>
      <w:r>
        <w:t>Eer</w:t>
      </w:r>
      <w:proofErr w:type="spellEnd"/>
      <w:r>
        <w:t xml:space="preserve"> Gott dem </w:t>
      </w:r>
      <w:proofErr w:type="spellStart"/>
      <w:r>
        <w:t>vatter</w:t>
      </w:r>
      <w:proofErr w:type="spellEnd"/>
      <w:r>
        <w:t xml:space="preserve"> gar heim komme, und also der </w:t>
      </w:r>
      <w:proofErr w:type="spellStart"/>
      <w:r>
        <w:t>vatter</w:t>
      </w:r>
      <w:proofErr w:type="spellEnd"/>
      <w:r>
        <w:t xml:space="preserve"> im </w:t>
      </w:r>
      <w:proofErr w:type="spellStart"/>
      <w:r>
        <w:t>son</w:t>
      </w:r>
      <w:proofErr w:type="spellEnd"/>
      <w:r>
        <w:t xml:space="preserve"> und der </w:t>
      </w:r>
      <w:proofErr w:type="spellStart"/>
      <w:r>
        <w:t>sun</w:t>
      </w:r>
      <w:proofErr w:type="spellEnd"/>
      <w:r>
        <w:t xml:space="preserve"> im </w:t>
      </w:r>
      <w:proofErr w:type="spellStart"/>
      <w:r>
        <w:t>vatter</w:t>
      </w:r>
      <w:proofErr w:type="spellEnd"/>
      <w:r>
        <w:t xml:space="preserve"> gesehen, </w:t>
      </w:r>
      <w:proofErr w:type="spellStart"/>
      <w:r>
        <w:t>erkleret</w:t>
      </w:r>
      <w:proofErr w:type="spellEnd"/>
      <w:r>
        <w:t xml:space="preserve"> und </w:t>
      </w:r>
      <w:proofErr w:type="spellStart"/>
      <w:r>
        <w:t>gepryssen</w:t>
      </w:r>
      <w:proofErr w:type="spellEnd"/>
      <w:r>
        <w:t xml:space="preserve"> werde, Joan. 12. Dannen her ist es das </w:t>
      </w:r>
      <w:proofErr w:type="spellStart"/>
      <w:r>
        <w:t>etlich</w:t>
      </w:r>
      <w:proofErr w:type="spellEnd"/>
      <w:r>
        <w:t xml:space="preserve"> alten sagen: Gott </w:t>
      </w:r>
      <w:proofErr w:type="spellStart"/>
      <w:r>
        <w:t>selbs</w:t>
      </w:r>
      <w:proofErr w:type="spellEnd"/>
      <w:r>
        <w:t xml:space="preserve"> hab gelitten, das </w:t>
      </w:r>
      <w:proofErr w:type="spellStart"/>
      <w:r>
        <w:t>hynoch</w:t>
      </w:r>
      <w:proofErr w:type="spellEnd"/>
      <w:r>
        <w:t xml:space="preserve"> zum ärger von ketzern angenommen ist. </w:t>
      </w:r>
    </w:p>
    <w:p w14:paraId="623830D7" w14:textId="77777777" w:rsidR="00C81307" w:rsidRDefault="00C81307" w:rsidP="00C81307">
      <w:pPr>
        <w:pStyle w:val="berschrift2"/>
      </w:pPr>
      <w:r>
        <w:t>III. Frag.</w:t>
      </w:r>
    </w:p>
    <w:p w14:paraId="20B69401" w14:textId="77777777" w:rsidR="00C81307" w:rsidRDefault="00C81307" w:rsidP="00C81307">
      <w:pPr>
        <w:pStyle w:val="StandardWeb"/>
      </w:pPr>
      <w:r>
        <w:t xml:space="preserve">Ists genug zur </w:t>
      </w:r>
      <w:proofErr w:type="spellStart"/>
      <w:r>
        <w:t>seligkeit</w:t>
      </w:r>
      <w:proofErr w:type="spellEnd"/>
      <w:r>
        <w:t xml:space="preserve">, das Ich den </w:t>
      </w:r>
      <w:proofErr w:type="spellStart"/>
      <w:r>
        <w:t>dot</w:t>
      </w:r>
      <w:proofErr w:type="spellEnd"/>
      <w:r>
        <w:t xml:space="preserve"> Christi Jesu allein und </w:t>
      </w:r>
      <w:proofErr w:type="spellStart"/>
      <w:r>
        <w:t>besunders</w:t>
      </w:r>
      <w:proofErr w:type="spellEnd"/>
      <w:r>
        <w:t xml:space="preserve"> </w:t>
      </w:r>
      <w:proofErr w:type="spellStart"/>
      <w:r>
        <w:t>bedencke</w:t>
      </w:r>
      <w:proofErr w:type="spellEnd"/>
      <w:r>
        <w:t xml:space="preserve">? </w:t>
      </w:r>
    </w:p>
    <w:p w14:paraId="1758B36C" w14:textId="77777777" w:rsidR="00C81307" w:rsidRDefault="00C81307" w:rsidP="00C81307">
      <w:pPr>
        <w:pStyle w:val="StandardWeb"/>
      </w:pPr>
      <w:proofErr w:type="spellStart"/>
      <w:r>
        <w:rPr>
          <w:rStyle w:val="Fett"/>
        </w:rPr>
        <w:t>Antwurt</w:t>
      </w:r>
      <w:proofErr w:type="spellEnd"/>
      <w:r>
        <w:t xml:space="preserve"> </w:t>
      </w:r>
    </w:p>
    <w:p w14:paraId="40E7ED88" w14:textId="77777777" w:rsidR="00C81307" w:rsidRDefault="00C81307" w:rsidP="00C81307">
      <w:pPr>
        <w:pStyle w:val="StandardWeb"/>
      </w:pPr>
      <w:r>
        <w:t xml:space="preserve">Den Tod Christi </w:t>
      </w:r>
      <w:proofErr w:type="spellStart"/>
      <w:r>
        <w:t>soltu</w:t>
      </w:r>
      <w:proofErr w:type="spellEnd"/>
      <w:r>
        <w:t xml:space="preserve"> mit </w:t>
      </w:r>
      <w:proofErr w:type="spellStart"/>
      <w:r>
        <w:t>siner</w:t>
      </w:r>
      <w:proofErr w:type="spellEnd"/>
      <w:r>
        <w:t xml:space="preserve"> </w:t>
      </w:r>
      <w:proofErr w:type="spellStart"/>
      <w:r>
        <w:t>Uffersteong</w:t>
      </w:r>
      <w:proofErr w:type="spellEnd"/>
      <w:r>
        <w:t xml:space="preserve"> zu gleich </w:t>
      </w:r>
      <w:proofErr w:type="spellStart"/>
      <w:r>
        <w:t>bedencken</w:t>
      </w:r>
      <w:proofErr w:type="spellEnd"/>
      <w:r>
        <w:t xml:space="preserve">, also daß die </w:t>
      </w:r>
      <w:proofErr w:type="spellStart"/>
      <w:r>
        <w:t>Uffersteong</w:t>
      </w:r>
      <w:proofErr w:type="spellEnd"/>
      <w:r>
        <w:t xml:space="preserve"> das </w:t>
      </w:r>
      <w:proofErr w:type="spellStart"/>
      <w:r>
        <w:t>haupt</w:t>
      </w:r>
      <w:proofErr w:type="spellEnd"/>
      <w:r>
        <w:t xml:space="preserve"> und </w:t>
      </w:r>
      <w:proofErr w:type="spellStart"/>
      <w:r>
        <w:t>anfang</w:t>
      </w:r>
      <w:proofErr w:type="spellEnd"/>
      <w:r>
        <w:t xml:space="preserve"> sey, ob er </w:t>
      </w:r>
      <w:proofErr w:type="spellStart"/>
      <w:r>
        <w:t>wol</w:t>
      </w:r>
      <w:proofErr w:type="spellEnd"/>
      <w:r>
        <w:t xml:space="preserve"> </w:t>
      </w:r>
      <w:proofErr w:type="spellStart"/>
      <w:r>
        <w:t>gekrütz</w:t>
      </w:r>
      <w:proofErr w:type="spellEnd"/>
      <w:r>
        <w:t xml:space="preserve"> ist in der </w:t>
      </w:r>
      <w:proofErr w:type="spellStart"/>
      <w:r>
        <w:t>schwachheit</w:t>
      </w:r>
      <w:proofErr w:type="spellEnd"/>
      <w:r>
        <w:t xml:space="preserve">, so lebet er doch in der Krafft Gottes. 2. Cor. 13. Was </w:t>
      </w:r>
      <w:proofErr w:type="spellStart"/>
      <w:r>
        <w:t>hofnong</w:t>
      </w:r>
      <w:proofErr w:type="spellEnd"/>
      <w:r>
        <w:t xml:space="preserve"> des </w:t>
      </w:r>
      <w:proofErr w:type="spellStart"/>
      <w:r>
        <w:t>lobens</w:t>
      </w:r>
      <w:proofErr w:type="spellEnd"/>
      <w:r>
        <w:t xml:space="preserve"> mochte bringen ein todter. Für dich ist gestorben der Son Gottes, aber der selbig ist von den todten durch den Geist Gottes wider </w:t>
      </w:r>
      <w:proofErr w:type="spellStart"/>
      <w:r>
        <w:t>ufferweckt</w:t>
      </w:r>
      <w:proofErr w:type="spellEnd"/>
      <w:r>
        <w:t xml:space="preserve"> und über alles erhöhet, </w:t>
      </w:r>
      <w:proofErr w:type="spellStart"/>
      <w:r>
        <w:t>drumb</w:t>
      </w:r>
      <w:proofErr w:type="spellEnd"/>
      <w:r>
        <w:t xml:space="preserve"> </w:t>
      </w:r>
      <w:proofErr w:type="spellStart"/>
      <w:r>
        <w:t>bedencktu</w:t>
      </w:r>
      <w:proofErr w:type="spellEnd"/>
      <w:r>
        <w:t xml:space="preserve"> im Glauben das der her Jesus, so zur gerechten </w:t>
      </w:r>
      <w:proofErr w:type="spellStart"/>
      <w:r>
        <w:t>Gots</w:t>
      </w:r>
      <w:proofErr w:type="spellEnd"/>
      <w:r>
        <w:t xml:space="preserve">, in Gott </w:t>
      </w:r>
      <w:proofErr w:type="spellStart"/>
      <w:r>
        <w:t>selbs</w:t>
      </w:r>
      <w:proofErr w:type="spellEnd"/>
      <w:r>
        <w:t xml:space="preserve"> ist, den </w:t>
      </w:r>
      <w:proofErr w:type="spellStart"/>
      <w:r>
        <w:t>Got</w:t>
      </w:r>
      <w:proofErr w:type="spellEnd"/>
      <w:r>
        <w:t xml:space="preserve">, zu </w:t>
      </w:r>
      <w:proofErr w:type="spellStart"/>
      <w:r>
        <w:t>syn</w:t>
      </w:r>
      <w:proofErr w:type="spellEnd"/>
      <w:r>
        <w:t xml:space="preserve"> </w:t>
      </w:r>
      <w:proofErr w:type="spellStart"/>
      <w:r>
        <w:t>selbs</w:t>
      </w:r>
      <w:proofErr w:type="spellEnd"/>
      <w:r>
        <w:t xml:space="preserve"> </w:t>
      </w:r>
      <w:proofErr w:type="spellStart"/>
      <w:r>
        <w:t>eren</w:t>
      </w:r>
      <w:proofErr w:type="spellEnd"/>
      <w:r>
        <w:t xml:space="preserve"> und preis, aller </w:t>
      </w:r>
      <w:proofErr w:type="spellStart"/>
      <w:r>
        <w:t>syner</w:t>
      </w:r>
      <w:proofErr w:type="spellEnd"/>
      <w:r>
        <w:t xml:space="preserve"> </w:t>
      </w:r>
      <w:proofErr w:type="spellStart"/>
      <w:r>
        <w:t>güter</w:t>
      </w:r>
      <w:proofErr w:type="spellEnd"/>
      <w:r>
        <w:t xml:space="preserve">, </w:t>
      </w:r>
      <w:proofErr w:type="spellStart"/>
      <w:r>
        <w:t>Majestet</w:t>
      </w:r>
      <w:proofErr w:type="spellEnd"/>
      <w:r>
        <w:t xml:space="preserve">, </w:t>
      </w:r>
      <w:proofErr w:type="spellStart"/>
      <w:r>
        <w:t>wesens</w:t>
      </w:r>
      <w:proofErr w:type="spellEnd"/>
      <w:r>
        <w:t xml:space="preserve"> und </w:t>
      </w:r>
      <w:proofErr w:type="spellStart"/>
      <w:r>
        <w:t>herlichkeit</w:t>
      </w:r>
      <w:proofErr w:type="spellEnd"/>
      <w:r>
        <w:t xml:space="preserve"> </w:t>
      </w:r>
      <w:proofErr w:type="spellStart"/>
      <w:r>
        <w:t>mitgenoßig</w:t>
      </w:r>
      <w:proofErr w:type="spellEnd"/>
      <w:r>
        <w:t xml:space="preserve"> und </w:t>
      </w:r>
      <w:proofErr w:type="spellStart"/>
      <w:r>
        <w:t>teilhafftig</w:t>
      </w:r>
      <w:proofErr w:type="spellEnd"/>
      <w:r>
        <w:t xml:space="preserve"> gemacht </w:t>
      </w:r>
      <w:proofErr w:type="spellStart"/>
      <w:r>
        <w:t>hatt</w:t>
      </w:r>
      <w:proofErr w:type="spellEnd"/>
      <w:r>
        <w:t xml:space="preserve">, das eben der selbig für dich armen </w:t>
      </w:r>
      <w:proofErr w:type="spellStart"/>
      <w:r>
        <w:t>sünder</w:t>
      </w:r>
      <w:proofErr w:type="spellEnd"/>
      <w:r>
        <w:t xml:space="preserve"> gestorben, Das </w:t>
      </w:r>
      <w:proofErr w:type="spellStart"/>
      <w:r>
        <w:t>ermanen</w:t>
      </w:r>
      <w:proofErr w:type="spellEnd"/>
      <w:r>
        <w:t xml:space="preserve"> dich </w:t>
      </w:r>
      <w:proofErr w:type="spellStart"/>
      <w:r>
        <w:t>furnemmlich</w:t>
      </w:r>
      <w:proofErr w:type="spellEnd"/>
      <w:r>
        <w:t xml:space="preserve"> der Evangelien und Apostel </w:t>
      </w:r>
      <w:proofErr w:type="spellStart"/>
      <w:r>
        <w:t>Schrifften</w:t>
      </w:r>
      <w:proofErr w:type="spellEnd"/>
      <w:r>
        <w:t xml:space="preserve">, so den todt und die </w:t>
      </w:r>
      <w:proofErr w:type="spellStart"/>
      <w:r>
        <w:t>uffersteong</w:t>
      </w:r>
      <w:proofErr w:type="spellEnd"/>
      <w:r>
        <w:t xml:space="preserve"> Christi </w:t>
      </w:r>
      <w:proofErr w:type="spellStart"/>
      <w:r>
        <w:t>zusamen</w:t>
      </w:r>
      <w:proofErr w:type="spellEnd"/>
      <w:r>
        <w:t xml:space="preserve"> setzen und noch </w:t>
      </w:r>
      <w:proofErr w:type="spellStart"/>
      <w:r>
        <w:t>erzelong</w:t>
      </w:r>
      <w:proofErr w:type="spellEnd"/>
      <w:r>
        <w:t xml:space="preserve"> der </w:t>
      </w:r>
      <w:proofErr w:type="spellStart"/>
      <w:r>
        <w:t>uffersteong</w:t>
      </w:r>
      <w:proofErr w:type="spellEnd"/>
      <w:r>
        <w:t xml:space="preserve"> erst fürgeben den nutz des </w:t>
      </w:r>
      <w:proofErr w:type="spellStart"/>
      <w:r>
        <w:t>lydens</w:t>
      </w:r>
      <w:proofErr w:type="spellEnd"/>
      <w:r>
        <w:t xml:space="preserve"> und </w:t>
      </w:r>
      <w:proofErr w:type="spellStart"/>
      <w:r>
        <w:t>tods</w:t>
      </w:r>
      <w:proofErr w:type="spellEnd"/>
      <w:r>
        <w:t xml:space="preserve"> Christi: dann sy immer den erhöhten Christi </w:t>
      </w:r>
      <w:proofErr w:type="spellStart"/>
      <w:r>
        <w:t>fürtragen</w:t>
      </w:r>
      <w:proofErr w:type="spellEnd"/>
      <w:r>
        <w:t xml:space="preserve">, zu dem wir durch sind </w:t>
      </w:r>
      <w:proofErr w:type="spellStart"/>
      <w:r>
        <w:t>Demütigong</w:t>
      </w:r>
      <w:proofErr w:type="spellEnd"/>
      <w:r>
        <w:t xml:space="preserve"> und </w:t>
      </w:r>
      <w:proofErr w:type="spellStart"/>
      <w:r>
        <w:t>schwachheit</w:t>
      </w:r>
      <w:proofErr w:type="spellEnd"/>
      <w:r>
        <w:t xml:space="preserve"> kommen, das Ende soll zwar das erst im </w:t>
      </w:r>
      <w:proofErr w:type="spellStart"/>
      <w:r>
        <w:t>fürnemen</w:t>
      </w:r>
      <w:proofErr w:type="spellEnd"/>
      <w:r>
        <w:t xml:space="preserve"> </w:t>
      </w:r>
      <w:proofErr w:type="spellStart"/>
      <w:r>
        <w:t>syn</w:t>
      </w:r>
      <w:proofErr w:type="spellEnd"/>
      <w:r>
        <w:t xml:space="preserve">, </w:t>
      </w:r>
      <w:proofErr w:type="spellStart"/>
      <w:r>
        <w:t>drumb</w:t>
      </w:r>
      <w:proofErr w:type="spellEnd"/>
      <w:r>
        <w:t xml:space="preserve"> setzen sy den </w:t>
      </w:r>
      <w:proofErr w:type="spellStart"/>
      <w:r>
        <w:t>tod</w:t>
      </w:r>
      <w:proofErr w:type="spellEnd"/>
      <w:r>
        <w:t xml:space="preserve"> und </w:t>
      </w:r>
      <w:proofErr w:type="spellStart"/>
      <w:r>
        <w:t>uffersteong</w:t>
      </w:r>
      <w:proofErr w:type="spellEnd"/>
      <w:r>
        <w:t xml:space="preserve"> Christi fast zusammen. </w:t>
      </w:r>
    </w:p>
    <w:p w14:paraId="1C905632" w14:textId="77777777" w:rsidR="00C81307" w:rsidRDefault="00C81307" w:rsidP="00C81307">
      <w:pPr>
        <w:pStyle w:val="StandardWeb"/>
      </w:pPr>
      <w:r>
        <w:t xml:space="preserve">Sy werden des </w:t>
      </w:r>
      <w:proofErr w:type="spellStart"/>
      <w:r>
        <w:t>menschen</w:t>
      </w:r>
      <w:proofErr w:type="spellEnd"/>
      <w:r>
        <w:t xml:space="preserve"> </w:t>
      </w:r>
      <w:proofErr w:type="spellStart"/>
      <w:r>
        <w:t>son</w:t>
      </w:r>
      <w:proofErr w:type="spellEnd"/>
      <w:r>
        <w:t xml:space="preserve"> tödten und wenn er </w:t>
      </w:r>
      <w:proofErr w:type="spellStart"/>
      <w:r>
        <w:t>gedötet</w:t>
      </w:r>
      <w:proofErr w:type="spellEnd"/>
      <w:r>
        <w:t xml:space="preserve"> ist, so </w:t>
      </w:r>
      <w:proofErr w:type="spellStart"/>
      <w:r>
        <w:t>wurt</w:t>
      </w:r>
      <w:proofErr w:type="spellEnd"/>
      <w:r>
        <w:t xml:space="preserve"> er am dritten tag </w:t>
      </w:r>
      <w:proofErr w:type="spellStart"/>
      <w:r>
        <w:t>ufferstön</w:t>
      </w:r>
      <w:proofErr w:type="spellEnd"/>
      <w:r>
        <w:t xml:space="preserve">, Mar. 9. Den Fürsten des </w:t>
      </w:r>
      <w:proofErr w:type="spellStart"/>
      <w:r>
        <w:t>lebens</w:t>
      </w:r>
      <w:proofErr w:type="spellEnd"/>
      <w:r>
        <w:t xml:space="preserve"> habt </w:t>
      </w:r>
      <w:proofErr w:type="spellStart"/>
      <w:r>
        <w:t>ir</w:t>
      </w:r>
      <w:proofErr w:type="spellEnd"/>
      <w:r>
        <w:t xml:space="preserve"> </w:t>
      </w:r>
      <w:proofErr w:type="spellStart"/>
      <w:r>
        <w:t>gedötet</w:t>
      </w:r>
      <w:proofErr w:type="spellEnd"/>
      <w:r>
        <w:t xml:space="preserve">, den Gott </w:t>
      </w:r>
      <w:proofErr w:type="spellStart"/>
      <w:r>
        <w:t>ufferwecket</w:t>
      </w:r>
      <w:proofErr w:type="spellEnd"/>
      <w:r>
        <w:t xml:space="preserve"> von den todten. </w:t>
      </w:r>
      <w:proofErr w:type="spellStart"/>
      <w:r>
        <w:t>Acto</w:t>
      </w:r>
      <w:proofErr w:type="spellEnd"/>
      <w:r>
        <w:t xml:space="preserve">. 3. </w:t>
      </w:r>
    </w:p>
    <w:p w14:paraId="68478332" w14:textId="77777777" w:rsidR="00C81307" w:rsidRDefault="00C81307" w:rsidP="00C81307">
      <w:pPr>
        <w:pStyle w:val="berschrift2"/>
      </w:pPr>
      <w:r>
        <w:t>IV. Frag.</w:t>
      </w:r>
    </w:p>
    <w:p w14:paraId="1A80F680" w14:textId="77777777" w:rsidR="00C81307" w:rsidRDefault="00C81307" w:rsidP="00C81307">
      <w:pPr>
        <w:pStyle w:val="StandardWeb"/>
      </w:pPr>
      <w:r>
        <w:t xml:space="preserve">Was soll ich </w:t>
      </w:r>
      <w:proofErr w:type="spellStart"/>
      <w:r>
        <w:t>by</w:t>
      </w:r>
      <w:proofErr w:type="spellEnd"/>
      <w:r>
        <w:t xml:space="preserve"> der </w:t>
      </w:r>
      <w:proofErr w:type="spellStart"/>
      <w:r>
        <w:t>Uffersteong</w:t>
      </w:r>
      <w:proofErr w:type="spellEnd"/>
      <w:r>
        <w:t xml:space="preserve"> Christi </w:t>
      </w:r>
      <w:proofErr w:type="spellStart"/>
      <w:r>
        <w:t>verston</w:t>
      </w:r>
      <w:proofErr w:type="spellEnd"/>
      <w:r>
        <w:t xml:space="preserve">? </w:t>
      </w:r>
    </w:p>
    <w:p w14:paraId="607D3E1A" w14:textId="77777777" w:rsidR="00C81307" w:rsidRDefault="00C81307" w:rsidP="00C81307">
      <w:pPr>
        <w:pStyle w:val="StandardWeb"/>
      </w:pPr>
      <w:proofErr w:type="spellStart"/>
      <w:r>
        <w:rPr>
          <w:rStyle w:val="Fett"/>
        </w:rPr>
        <w:t>Antwurt</w:t>
      </w:r>
      <w:proofErr w:type="spellEnd"/>
      <w:r>
        <w:rPr>
          <w:rStyle w:val="Fett"/>
        </w:rPr>
        <w:t>.</w:t>
      </w:r>
      <w:r>
        <w:t xml:space="preserve"> </w:t>
      </w:r>
    </w:p>
    <w:p w14:paraId="3FC44EBA" w14:textId="77777777" w:rsidR="00C81307" w:rsidRDefault="00C81307" w:rsidP="00C81307">
      <w:pPr>
        <w:pStyle w:val="StandardWeb"/>
      </w:pPr>
      <w:r>
        <w:t xml:space="preserve">Den </w:t>
      </w:r>
      <w:proofErr w:type="spellStart"/>
      <w:r>
        <w:t>gantzen</w:t>
      </w:r>
      <w:proofErr w:type="spellEnd"/>
      <w:r>
        <w:t xml:space="preserve"> folgenden </w:t>
      </w:r>
      <w:proofErr w:type="spellStart"/>
      <w:r>
        <w:t>handel</w:t>
      </w:r>
      <w:proofErr w:type="spellEnd"/>
      <w:r>
        <w:t xml:space="preserve"> und die Krafft des geistlichen Christi, das geistlich priestertumb Christi, alle </w:t>
      </w:r>
      <w:proofErr w:type="spellStart"/>
      <w:r>
        <w:t>verheißongen</w:t>
      </w:r>
      <w:proofErr w:type="spellEnd"/>
      <w:r>
        <w:t xml:space="preserve"> den vettern </w:t>
      </w:r>
      <w:proofErr w:type="spellStart"/>
      <w:r>
        <w:t>bescheen</w:t>
      </w:r>
      <w:proofErr w:type="spellEnd"/>
      <w:r>
        <w:t xml:space="preserve">, </w:t>
      </w:r>
      <w:proofErr w:type="spellStart"/>
      <w:r>
        <w:t>disen</w:t>
      </w:r>
      <w:proofErr w:type="spellEnd"/>
      <w:r>
        <w:t xml:space="preserve"> ewigen </w:t>
      </w:r>
      <w:proofErr w:type="spellStart"/>
      <w:r>
        <w:t>Rhat</w:t>
      </w:r>
      <w:proofErr w:type="spellEnd"/>
      <w:r>
        <w:t xml:space="preserve"> Gottes, das Gott durch das himmlisch </w:t>
      </w:r>
      <w:proofErr w:type="spellStart"/>
      <w:r>
        <w:t>fleisch</w:t>
      </w:r>
      <w:proofErr w:type="spellEnd"/>
      <w:r>
        <w:t xml:space="preserve"> Christi das voller </w:t>
      </w:r>
      <w:proofErr w:type="spellStart"/>
      <w:r>
        <w:t>herligkeit</w:t>
      </w:r>
      <w:proofErr w:type="spellEnd"/>
      <w:r>
        <w:t xml:space="preserve">, </w:t>
      </w:r>
      <w:proofErr w:type="spellStart"/>
      <w:r>
        <w:t>gewalt</w:t>
      </w:r>
      <w:proofErr w:type="spellEnd"/>
      <w:r>
        <w:t xml:space="preserve"> und </w:t>
      </w:r>
      <w:proofErr w:type="spellStart"/>
      <w:r>
        <w:t>krafft</w:t>
      </w:r>
      <w:proofErr w:type="spellEnd"/>
      <w:r>
        <w:t xml:space="preserve"> Gotts itzund ist, will uns verderbten </w:t>
      </w:r>
      <w:proofErr w:type="spellStart"/>
      <w:r>
        <w:t>sünder</w:t>
      </w:r>
      <w:proofErr w:type="spellEnd"/>
      <w:r>
        <w:t xml:space="preserve"> durch </w:t>
      </w:r>
      <w:proofErr w:type="spellStart"/>
      <w:r>
        <w:t>gnad</w:t>
      </w:r>
      <w:proofErr w:type="spellEnd"/>
      <w:r>
        <w:t xml:space="preserve"> im </w:t>
      </w:r>
      <w:proofErr w:type="spellStart"/>
      <w:r>
        <w:t>selbs</w:t>
      </w:r>
      <w:proofErr w:type="spellEnd"/>
      <w:r>
        <w:t xml:space="preserve"> </w:t>
      </w:r>
      <w:proofErr w:type="spellStart"/>
      <w:r>
        <w:t>zufüren</w:t>
      </w:r>
      <w:proofErr w:type="spellEnd"/>
      <w:r>
        <w:t xml:space="preserve"> Im vereinigen, </w:t>
      </w:r>
      <w:proofErr w:type="spellStart"/>
      <w:r>
        <w:t>synes</w:t>
      </w:r>
      <w:proofErr w:type="spellEnd"/>
      <w:r>
        <w:t xml:space="preserve"> wesen und göttlicher </w:t>
      </w:r>
      <w:proofErr w:type="spellStart"/>
      <w:r>
        <w:t>güter</w:t>
      </w:r>
      <w:proofErr w:type="spellEnd"/>
      <w:r>
        <w:t xml:space="preserve"> </w:t>
      </w:r>
      <w:proofErr w:type="spellStart"/>
      <w:r>
        <w:t>mitgenoßen</w:t>
      </w:r>
      <w:proofErr w:type="spellEnd"/>
      <w:r>
        <w:t xml:space="preserve"> und </w:t>
      </w:r>
      <w:proofErr w:type="spellStart"/>
      <w:r>
        <w:t>tailhafftig</w:t>
      </w:r>
      <w:proofErr w:type="spellEnd"/>
      <w:r>
        <w:t xml:space="preserve"> machen. </w:t>
      </w:r>
    </w:p>
    <w:p w14:paraId="690D02E5" w14:textId="77777777" w:rsidR="00C81307" w:rsidRDefault="00C81307" w:rsidP="00C81307">
      <w:pPr>
        <w:pStyle w:val="StandardWeb"/>
      </w:pPr>
      <w:proofErr w:type="spellStart"/>
      <w:r>
        <w:t>Volget</w:t>
      </w:r>
      <w:proofErr w:type="spellEnd"/>
      <w:r>
        <w:t xml:space="preserve"> das es glich </w:t>
      </w:r>
      <w:proofErr w:type="spellStart"/>
      <w:r>
        <w:t>vil</w:t>
      </w:r>
      <w:proofErr w:type="spellEnd"/>
      <w:r>
        <w:t xml:space="preserve"> ist, die </w:t>
      </w:r>
      <w:proofErr w:type="spellStart"/>
      <w:r>
        <w:t>uffersteong</w:t>
      </w:r>
      <w:proofErr w:type="spellEnd"/>
      <w:r>
        <w:t xml:space="preserve">, </w:t>
      </w:r>
      <w:proofErr w:type="spellStart"/>
      <w:r>
        <w:t>uffart</w:t>
      </w:r>
      <w:proofErr w:type="spellEnd"/>
      <w:r>
        <w:t xml:space="preserve">, </w:t>
      </w:r>
      <w:proofErr w:type="spellStart"/>
      <w:r>
        <w:t>sitzong</w:t>
      </w:r>
      <w:proofErr w:type="spellEnd"/>
      <w:r>
        <w:t xml:space="preserve"> zur gerechten Gottes, </w:t>
      </w:r>
      <w:proofErr w:type="spellStart"/>
      <w:r>
        <w:t>ingang</w:t>
      </w:r>
      <w:proofErr w:type="spellEnd"/>
      <w:r>
        <w:t xml:space="preserve"> in </w:t>
      </w:r>
      <w:proofErr w:type="spellStart"/>
      <w:r>
        <w:t>syn</w:t>
      </w:r>
      <w:proofErr w:type="spellEnd"/>
      <w:r>
        <w:t xml:space="preserve"> </w:t>
      </w:r>
      <w:proofErr w:type="spellStart"/>
      <w:r>
        <w:t>herlichheit</w:t>
      </w:r>
      <w:proofErr w:type="spellEnd"/>
      <w:r>
        <w:t xml:space="preserve"> und </w:t>
      </w:r>
      <w:proofErr w:type="spellStart"/>
      <w:r>
        <w:t>ußteilong</w:t>
      </w:r>
      <w:proofErr w:type="spellEnd"/>
      <w:r>
        <w:t xml:space="preserve"> des h. </w:t>
      </w:r>
      <w:proofErr w:type="spellStart"/>
      <w:r>
        <w:t>geists</w:t>
      </w:r>
      <w:proofErr w:type="spellEnd"/>
      <w:r>
        <w:t xml:space="preserve">, dann in jedem, so es allein </w:t>
      </w:r>
      <w:proofErr w:type="spellStart"/>
      <w:r>
        <w:t>stöt</w:t>
      </w:r>
      <w:proofErr w:type="spellEnd"/>
      <w:r>
        <w:t xml:space="preserve"> und </w:t>
      </w:r>
      <w:proofErr w:type="spellStart"/>
      <w:r>
        <w:t>jm</w:t>
      </w:r>
      <w:proofErr w:type="spellEnd"/>
      <w:r>
        <w:t xml:space="preserve"> der Gewalt Christi zugegeben </w:t>
      </w:r>
      <w:proofErr w:type="spellStart"/>
      <w:r>
        <w:t>wurt</w:t>
      </w:r>
      <w:proofErr w:type="spellEnd"/>
      <w:r>
        <w:t xml:space="preserve">, </w:t>
      </w:r>
      <w:proofErr w:type="spellStart"/>
      <w:r>
        <w:t>gemeinklich</w:t>
      </w:r>
      <w:proofErr w:type="spellEnd"/>
      <w:r>
        <w:t xml:space="preserve"> der </w:t>
      </w:r>
      <w:proofErr w:type="spellStart"/>
      <w:r>
        <w:t>himelsch</w:t>
      </w:r>
      <w:proofErr w:type="spellEnd"/>
      <w:r>
        <w:t xml:space="preserve"> stand und </w:t>
      </w:r>
      <w:proofErr w:type="spellStart"/>
      <w:r>
        <w:t>ampt</w:t>
      </w:r>
      <w:proofErr w:type="spellEnd"/>
      <w:r>
        <w:t xml:space="preserve"> des erhöhten Christi gar </w:t>
      </w:r>
      <w:proofErr w:type="spellStart"/>
      <w:r>
        <w:t>fürgetragen</w:t>
      </w:r>
      <w:proofErr w:type="spellEnd"/>
      <w:r>
        <w:t xml:space="preserve">, </w:t>
      </w:r>
      <w:proofErr w:type="spellStart"/>
      <w:r>
        <w:t>sunst</w:t>
      </w:r>
      <w:proofErr w:type="spellEnd"/>
      <w:r>
        <w:t xml:space="preserve"> </w:t>
      </w:r>
      <w:proofErr w:type="spellStart"/>
      <w:r>
        <w:t>were</w:t>
      </w:r>
      <w:proofErr w:type="spellEnd"/>
      <w:r>
        <w:t xml:space="preserve"> eins on das ander </w:t>
      </w:r>
      <w:proofErr w:type="spellStart"/>
      <w:r>
        <w:t>unvolkommen</w:t>
      </w:r>
      <w:proofErr w:type="spellEnd"/>
      <w:r>
        <w:t xml:space="preserve">, und on </w:t>
      </w:r>
      <w:proofErr w:type="spellStart"/>
      <w:r>
        <w:t>trost</w:t>
      </w:r>
      <w:proofErr w:type="spellEnd"/>
      <w:r>
        <w:t xml:space="preserve"> oder doch </w:t>
      </w:r>
      <w:proofErr w:type="spellStart"/>
      <w:r>
        <w:t>nit</w:t>
      </w:r>
      <w:proofErr w:type="spellEnd"/>
      <w:r>
        <w:t xml:space="preserve"> genugsam </w:t>
      </w:r>
      <w:proofErr w:type="spellStart"/>
      <w:r>
        <w:t>verstendig</w:t>
      </w:r>
      <w:proofErr w:type="spellEnd"/>
      <w:r>
        <w:t xml:space="preserve">. Das heißet den </w:t>
      </w:r>
      <w:proofErr w:type="spellStart"/>
      <w:r>
        <w:t>gantzen</w:t>
      </w:r>
      <w:proofErr w:type="spellEnd"/>
      <w:r>
        <w:t xml:space="preserve"> Christum </w:t>
      </w:r>
      <w:proofErr w:type="spellStart"/>
      <w:r>
        <w:t>fürhaben</w:t>
      </w:r>
      <w:proofErr w:type="spellEnd"/>
      <w:r>
        <w:t xml:space="preserve"> wie er von </w:t>
      </w:r>
      <w:proofErr w:type="spellStart"/>
      <w:r>
        <w:t>glaubigen</w:t>
      </w:r>
      <w:proofErr w:type="spellEnd"/>
      <w:r>
        <w:t xml:space="preserve"> </w:t>
      </w:r>
      <w:proofErr w:type="spellStart"/>
      <w:r>
        <w:t>gantz</w:t>
      </w:r>
      <w:proofErr w:type="spellEnd"/>
      <w:r>
        <w:t xml:space="preserve"> und </w:t>
      </w:r>
      <w:proofErr w:type="spellStart"/>
      <w:r>
        <w:t>samethafft</w:t>
      </w:r>
      <w:proofErr w:type="spellEnd"/>
      <w:r>
        <w:t xml:space="preserve"> gehandelt aber </w:t>
      </w:r>
      <w:proofErr w:type="spellStart"/>
      <w:r>
        <w:t>sunst</w:t>
      </w:r>
      <w:proofErr w:type="spellEnd"/>
      <w:r>
        <w:t xml:space="preserve"> </w:t>
      </w:r>
      <w:proofErr w:type="spellStart"/>
      <w:r>
        <w:t>wirt</w:t>
      </w:r>
      <w:proofErr w:type="spellEnd"/>
      <w:r>
        <w:t xml:space="preserve"> er in stück </w:t>
      </w:r>
      <w:proofErr w:type="spellStart"/>
      <w:r>
        <w:t>abgeteilet</w:t>
      </w:r>
      <w:proofErr w:type="spellEnd"/>
      <w:r>
        <w:t xml:space="preserve"> und gar </w:t>
      </w:r>
      <w:proofErr w:type="spellStart"/>
      <w:r>
        <w:t>unkrefftig</w:t>
      </w:r>
      <w:proofErr w:type="spellEnd"/>
      <w:r>
        <w:t xml:space="preserve">. Dazu </w:t>
      </w:r>
      <w:proofErr w:type="spellStart"/>
      <w:r>
        <w:t>bedencke</w:t>
      </w:r>
      <w:proofErr w:type="spellEnd"/>
      <w:r>
        <w:t xml:space="preserve"> nun die </w:t>
      </w:r>
      <w:proofErr w:type="spellStart"/>
      <w:r>
        <w:t>geschrifften</w:t>
      </w:r>
      <w:proofErr w:type="spellEnd"/>
      <w:r>
        <w:t xml:space="preserve">. </w:t>
      </w:r>
    </w:p>
    <w:p w14:paraId="3334F66A" w14:textId="77777777" w:rsidR="00C81307" w:rsidRDefault="00C81307" w:rsidP="00C81307">
      <w:pPr>
        <w:pStyle w:val="StandardWeb"/>
      </w:pPr>
      <w:r>
        <w:t xml:space="preserve">Wir </w:t>
      </w:r>
      <w:proofErr w:type="spellStart"/>
      <w:r>
        <w:t>verkundigen</w:t>
      </w:r>
      <w:proofErr w:type="spellEnd"/>
      <w:r>
        <w:t xml:space="preserve"> </w:t>
      </w:r>
      <w:proofErr w:type="spellStart"/>
      <w:r>
        <w:t>uch</w:t>
      </w:r>
      <w:proofErr w:type="spellEnd"/>
      <w:r>
        <w:t xml:space="preserve"> die </w:t>
      </w:r>
      <w:proofErr w:type="spellStart"/>
      <w:r>
        <w:t>verheißonge</w:t>
      </w:r>
      <w:proofErr w:type="spellEnd"/>
      <w:r>
        <w:t xml:space="preserve">, die zu unsern Vettern </w:t>
      </w:r>
      <w:proofErr w:type="spellStart"/>
      <w:r>
        <w:t>gescheen</w:t>
      </w:r>
      <w:proofErr w:type="spellEnd"/>
      <w:r>
        <w:t xml:space="preserve"> ist, das die selbige Gott uns, </w:t>
      </w:r>
      <w:proofErr w:type="spellStart"/>
      <w:r>
        <w:t>iren</w:t>
      </w:r>
      <w:proofErr w:type="spellEnd"/>
      <w:r>
        <w:t xml:space="preserve"> Kindern erfüllet </w:t>
      </w:r>
      <w:proofErr w:type="spellStart"/>
      <w:r>
        <w:t>hatt</w:t>
      </w:r>
      <w:proofErr w:type="spellEnd"/>
      <w:r>
        <w:t xml:space="preserve">, in dem, das er Jesum </w:t>
      </w:r>
      <w:proofErr w:type="spellStart"/>
      <w:r>
        <w:t>ufferweckt</w:t>
      </w:r>
      <w:proofErr w:type="spellEnd"/>
      <w:r>
        <w:t xml:space="preserve"> </w:t>
      </w:r>
      <w:proofErr w:type="spellStart"/>
      <w:r>
        <w:t>hatt</w:t>
      </w:r>
      <w:proofErr w:type="spellEnd"/>
      <w:r>
        <w:t xml:space="preserve">. Wie dann </w:t>
      </w:r>
      <w:proofErr w:type="spellStart"/>
      <w:r>
        <w:t>jm</w:t>
      </w:r>
      <w:proofErr w:type="spellEnd"/>
      <w:r>
        <w:t xml:space="preserve"> ersten Psalm </w:t>
      </w:r>
      <w:proofErr w:type="spellStart"/>
      <w:r>
        <w:t>geschriben</w:t>
      </w:r>
      <w:proofErr w:type="spellEnd"/>
      <w:r>
        <w:t xml:space="preserve"> stehet: Du bis </w:t>
      </w:r>
      <w:proofErr w:type="spellStart"/>
      <w:r>
        <w:t>myn</w:t>
      </w:r>
      <w:proofErr w:type="spellEnd"/>
      <w:r>
        <w:t xml:space="preserve"> Son, heut hab ich dich gezeuget. </w:t>
      </w:r>
      <w:proofErr w:type="spellStart"/>
      <w:r>
        <w:t>Acto</w:t>
      </w:r>
      <w:proofErr w:type="spellEnd"/>
      <w:r>
        <w:t xml:space="preserve"> 13. Hebr. 1. Nun </w:t>
      </w:r>
      <w:proofErr w:type="spellStart"/>
      <w:r>
        <w:t>synn</w:t>
      </w:r>
      <w:proofErr w:type="spellEnd"/>
      <w:r>
        <w:t xml:space="preserve"> in Christo alle </w:t>
      </w:r>
      <w:proofErr w:type="spellStart"/>
      <w:r>
        <w:t>Verheißong</w:t>
      </w:r>
      <w:proofErr w:type="spellEnd"/>
      <w:r>
        <w:t xml:space="preserve"> ja worden 2 Cor. 1, und vollendet, in dem das er den h. geist </w:t>
      </w:r>
      <w:proofErr w:type="spellStart"/>
      <w:r>
        <w:t>verlihet</w:t>
      </w:r>
      <w:proofErr w:type="spellEnd"/>
      <w:r>
        <w:t xml:space="preserve"> und </w:t>
      </w:r>
      <w:proofErr w:type="spellStart"/>
      <w:r>
        <w:t>ernewerong</w:t>
      </w:r>
      <w:proofErr w:type="spellEnd"/>
      <w:r>
        <w:t xml:space="preserve"> des </w:t>
      </w:r>
      <w:proofErr w:type="spellStart"/>
      <w:r>
        <w:t>hertzens</w:t>
      </w:r>
      <w:proofErr w:type="spellEnd"/>
      <w:r>
        <w:t xml:space="preserve"> </w:t>
      </w:r>
      <w:proofErr w:type="spellStart"/>
      <w:r>
        <w:t>gebütet</w:t>
      </w:r>
      <w:proofErr w:type="spellEnd"/>
      <w:r>
        <w:t xml:space="preserve">, welche hie Paulus sagt, erfüllet </w:t>
      </w:r>
      <w:proofErr w:type="spellStart"/>
      <w:r>
        <w:t>sye</w:t>
      </w:r>
      <w:proofErr w:type="spellEnd"/>
      <w:r>
        <w:t xml:space="preserve">, in der </w:t>
      </w:r>
      <w:proofErr w:type="spellStart"/>
      <w:r>
        <w:t>uffersteong</w:t>
      </w:r>
      <w:proofErr w:type="spellEnd"/>
      <w:r>
        <w:t xml:space="preserve">, zur </w:t>
      </w:r>
      <w:proofErr w:type="spellStart"/>
      <w:r>
        <w:t>anzaig</w:t>
      </w:r>
      <w:proofErr w:type="spellEnd"/>
      <w:r>
        <w:t xml:space="preserve"> das des </w:t>
      </w:r>
      <w:proofErr w:type="spellStart"/>
      <w:r>
        <w:t>geists</w:t>
      </w:r>
      <w:proofErr w:type="spellEnd"/>
      <w:r>
        <w:t xml:space="preserve"> </w:t>
      </w:r>
      <w:proofErr w:type="spellStart"/>
      <w:r>
        <w:t>sendong</w:t>
      </w:r>
      <w:proofErr w:type="spellEnd"/>
      <w:r>
        <w:t xml:space="preserve"> und das ewig leben, zu dem er uns </w:t>
      </w:r>
      <w:proofErr w:type="spellStart"/>
      <w:r>
        <w:t>pringt</w:t>
      </w:r>
      <w:proofErr w:type="spellEnd"/>
      <w:r>
        <w:t xml:space="preserve">, mit </w:t>
      </w:r>
      <w:proofErr w:type="spellStart"/>
      <w:r>
        <w:t>ingeschloßen</w:t>
      </w:r>
      <w:proofErr w:type="spellEnd"/>
      <w:r>
        <w:t xml:space="preserve"> </w:t>
      </w:r>
      <w:proofErr w:type="spellStart"/>
      <w:r>
        <w:t>syn</w:t>
      </w:r>
      <w:proofErr w:type="spellEnd"/>
      <w:r>
        <w:t xml:space="preserve"> solle. </w:t>
      </w:r>
      <w:proofErr w:type="spellStart"/>
      <w:r>
        <w:t>Bedrachte</w:t>
      </w:r>
      <w:proofErr w:type="spellEnd"/>
      <w:r>
        <w:t xml:space="preserve"> auch </w:t>
      </w:r>
      <w:proofErr w:type="spellStart"/>
      <w:r>
        <w:t>hieby</w:t>
      </w:r>
      <w:proofErr w:type="spellEnd"/>
      <w:r>
        <w:t xml:space="preserve"> </w:t>
      </w:r>
      <w:proofErr w:type="spellStart"/>
      <w:r>
        <w:t>daruff</w:t>
      </w:r>
      <w:proofErr w:type="spellEnd"/>
      <w:r>
        <w:t xml:space="preserve"> der </w:t>
      </w:r>
      <w:proofErr w:type="spellStart"/>
      <w:r>
        <w:t>handel</w:t>
      </w:r>
      <w:proofErr w:type="spellEnd"/>
      <w:r>
        <w:t xml:space="preserve"> unser </w:t>
      </w:r>
      <w:proofErr w:type="spellStart"/>
      <w:r>
        <w:t>seligkeit</w:t>
      </w:r>
      <w:proofErr w:type="spellEnd"/>
      <w:r>
        <w:t xml:space="preserve"> </w:t>
      </w:r>
      <w:proofErr w:type="spellStart"/>
      <w:r>
        <w:t>beruget</w:t>
      </w:r>
      <w:proofErr w:type="spellEnd"/>
      <w:r>
        <w:t xml:space="preserve">, das Paulus sagt: Wie der Son in der </w:t>
      </w:r>
      <w:proofErr w:type="spellStart"/>
      <w:r>
        <w:t>uffersteong</w:t>
      </w:r>
      <w:proofErr w:type="spellEnd"/>
      <w:r>
        <w:t xml:space="preserve"> vom Vatter geboren ist, dann so er von todten den </w:t>
      </w:r>
      <w:proofErr w:type="spellStart"/>
      <w:r>
        <w:t>menschen</w:t>
      </w:r>
      <w:proofErr w:type="spellEnd"/>
      <w:r>
        <w:t xml:space="preserve"> Jesum </w:t>
      </w:r>
      <w:proofErr w:type="spellStart"/>
      <w:r>
        <w:t>ufferwekt</w:t>
      </w:r>
      <w:proofErr w:type="spellEnd"/>
      <w:r>
        <w:t xml:space="preserve"> so </w:t>
      </w:r>
      <w:proofErr w:type="spellStart"/>
      <w:r>
        <w:t>hatt</w:t>
      </w:r>
      <w:proofErr w:type="spellEnd"/>
      <w:r>
        <w:t xml:space="preserve"> er die </w:t>
      </w:r>
      <w:proofErr w:type="spellStart"/>
      <w:r>
        <w:t>Zerstörlichkeit</w:t>
      </w:r>
      <w:proofErr w:type="spellEnd"/>
      <w:r>
        <w:t xml:space="preserve">, </w:t>
      </w:r>
      <w:proofErr w:type="spellStart"/>
      <w:r>
        <w:t>mängel</w:t>
      </w:r>
      <w:proofErr w:type="spellEnd"/>
      <w:r>
        <w:t xml:space="preserve"> gebrechen </w:t>
      </w:r>
      <w:proofErr w:type="spellStart"/>
      <w:r>
        <w:t>creatürisch</w:t>
      </w:r>
      <w:proofErr w:type="spellEnd"/>
      <w:r>
        <w:t xml:space="preserve"> und </w:t>
      </w:r>
      <w:proofErr w:type="spellStart"/>
      <w:r>
        <w:t>zittliche</w:t>
      </w:r>
      <w:proofErr w:type="spellEnd"/>
      <w:r>
        <w:t xml:space="preserve"> </w:t>
      </w:r>
      <w:proofErr w:type="spellStart"/>
      <w:r>
        <w:t>unvollkommenheit</w:t>
      </w:r>
      <w:proofErr w:type="spellEnd"/>
      <w:r>
        <w:t xml:space="preserve"> und </w:t>
      </w:r>
      <w:proofErr w:type="spellStart"/>
      <w:r>
        <w:t>umbstennd</w:t>
      </w:r>
      <w:proofErr w:type="spellEnd"/>
      <w:r>
        <w:t xml:space="preserve"> alle </w:t>
      </w:r>
      <w:proofErr w:type="spellStart"/>
      <w:r>
        <w:t>verlaßen</w:t>
      </w:r>
      <w:proofErr w:type="spellEnd"/>
      <w:r>
        <w:t xml:space="preserve">, und ist </w:t>
      </w:r>
      <w:proofErr w:type="spellStart"/>
      <w:r>
        <w:t>antretten</w:t>
      </w:r>
      <w:proofErr w:type="spellEnd"/>
      <w:r>
        <w:t xml:space="preserve"> ein </w:t>
      </w:r>
      <w:proofErr w:type="spellStart"/>
      <w:r>
        <w:t>new</w:t>
      </w:r>
      <w:proofErr w:type="spellEnd"/>
      <w:r>
        <w:t xml:space="preserve"> </w:t>
      </w:r>
      <w:proofErr w:type="spellStart"/>
      <w:r>
        <w:t>untodtlich</w:t>
      </w:r>
      <w:proofErr w:type="spellEnd"/>
      <w:r>
        <w:t xml:space="preserve"> </w:t>
      </w:r>
      <w:proofErr w:type="spellStart"/>
      <w:r>
        <w:t>himmelisch</w:t>
      </w:r>
      <w:proofErr w:type="spellEnd"/>
      <w:r>
        <w:t xml:space="preserve"> leben, in des </w:t>
      </w:r>
      <w:proofErr w:type="spellStart"/>
      <w:r>
        <w:t>vatters</w:t>
      </w:r>
      <w:proofErr w:type="spellEnd"/>
      <w:r>
        <w:t xml:space="preserve"> </w:t>
      </w:r>
      <w:proofErr w:type="spellStart"/>
      <w:r>
        <w:t>clarheit</w:t>
      </w:r>
      <w:proofErr w:type="spellEnd"/>
      <w:r>
        <w:t xml:space="preserve"> und </w:t>
      </w:r>
      <w:proofErr w:type="spellStart"/>
      <w:r>
        <w:t>herlicheit</w:t>
      </w:r>
      <w:proofErr w:type="spellEnd"/>
      <w:r>
        <w:t xml:space="preserve"> und </w:t>
      </w:r>
      <w:proofErr w:type="spellStart"/>
      <w:r>
        <w:t>gangen</w:t>
      </w:r>
      <w:proofErr w:type="spellEnd"/>
      <w:r>
        <w:t xml:space="preserve"> in das göttlich und ewig wesen, in der Krafft und </w:t>
      </w:r>
      <w:proofErr w:type="spellStart"/>
      <w:r>
        <w:t>verwaltong</w:t>
      </w:r>
      <w:proofErr w:type="spellEnd"/>
      <w:r>
        <w:t xml:space="preserve"> aller Dinge. Dannen her er dem </w:t>
      </w:r>
      <w:proofErr w:type="spellStart"/>
      <w:r>
        <w:t>vatter</w:t>
      </w:r>
      <w:proofErr w:type="spellEnd"/>
      <w:r>
        <w:t xml:space="preserve"> in allem </w:t>
      </w:r>
      <w:proofErr w:type="spellStart"/>
      <w:r>
        <w:t>eyn</w:t>
      </w:r>
      <w:proofErr w:type="spellEnd"/>
      <w:r>
        <w:t xml:space="preserve"> </w:t>
      </w:r>
      <w:proofErr w:type="spellStart"/>
      <w:r>
        <w:t>mittgeno0ß</w:t>
      </w:r>
      <w:proofErr w:type="spellEnd"/>
      <w:r>
        <w:t xml:space="preserve"> </w:t>
      </w:r>
      <w:proofErr w:type="spellStart"/>
      <w:r>
        <w:t>mitwirker</w:t>
      </w:r>
      <w:proofErr w:type="spellEnd"/>
      <w:r>
        <w:t xml:space="preserve">, </w:t>
      </w:r>
      <w:proofErr w:type="spellStart"/>
      <w:r>
        <w:t>teilhafftig</w:t>
      </w:r>
      <w:proofErr w:type="spellEnd"/>
      <w:r>
        <w:t xml:space="preserve"> und aller </w:t>
      </w:r>
      <w:proofErr w:type="spellStart"/>
      <w:r>
        <w:t>himmelischen</w:t>
      </w:r>
      <w:proofErr w:type="spellEnd"/>
      <w:r>
        <w:t xml:space="preserve"> </w:t>
      </w:r>
      <w:proofErr w:type="spellStart"/>
      <w:r>
        <w:t>güter</w:t>
      </w:r>
      <w:proofErr w:type="spellEnd"/>
      <w:r>
        <w:t xml:space="preserve"> </w:t>
      </w:r>
      <w:proofErr w:type="spellStart"/>
      <w:r>
        <w:t>eigenthumer</w:t>
      </w:r>
      <w:proofErr w:type="spellEnd"/>
      <w:r>
        <w:t xml:space="preserve"> ist, der die </w:t>
      </w:r>
      <w:proofErr w:type="spellStart"/>
      <w:r>
        <w:t>glaubigen</w:t>
      </w:r>
      <w:proofErr w:type="spellEnd"/>
      <w:r>
        <w:t xml:space="preserve"> </w:t>
      </w:r>
      <w:proofErr w:type="spellStart"/>
      <w:r>
        <w:t>hertzen</w:t>
      </w:r>
      <w:proofErr w:type="spellEnd"/>
      <w:r>
        <w:t xml:space="preserve"> durch sich </w:t>
      </w:r>
      <w:proofErr w:type="spellStart"/>
      <w:r>
        <w:t>erfülhet</w:t>
      </w:r>
      <w:proofErr w:type="spellEnd"/>
      <w:r>
        <w:t xml:space="preserve">, regieret, </w:t>
      </w:r>
      <w:proofErr w:type="spellStart"/>
      <w:r>
        <w:t>spyset</w:t>
      </w:r>
      <w:proofErr w:type="spellEnd"/>
      <w:r>
        <w:t xml:space="preserve"> durch sich und </w:t>
      </w:r>
      <w:proofErr w:type="spellStart"/>
      <w:r>
        <w:t>syn</w:t>
      </w:r>
      <w:proofErr w:type="spellEnd"/>
      <w:r>
        <w:t xml:space="preserve"> geist </w:t>
      </w:r>
      <w:proofErr w:type="spellStart"/>
      <w:r>
        <w:t>volbringet</w:t>
      </w:r>
      <w:proofErr w:type="spellEnd"/>
      <w:r>
        <w:t xml:space="preserve">, </w:t>
      </w:r>
      <w:proofErr w:type="spellStart"/>
      <w:r>
        <w:t>biß</w:t>
      </w:r>
      <w:proofErr w:type="spellEnd"/>
      <w:r>
        <w:t xml:space="preserve"> er sy an Jenem tag sy gar </w:t>
      </w:r>
      <w:proofErr w:type="spellStart"/>
      <w:r>
        <w:t>volkommen</w:t>
      </w:r>
      <w:proofErr w:type="spellEnd"/>
      <w:r>
        <w:t xml:space="preserve"> darstelle, </w:t>
      </w:r>
      <w:r>
        <w:rPr>
          <w:rStyle w:val="Fett"/>
        </w:rPr>
        <w:t xml:space="preserve">welches </w:t>
      </w:r>
      <w:proofErr w:type="spellStart"/>
      <w:r>
        <w:rPr>
          <w:rStyle w:val="Fett"/>
        </w:rPr>
        <w:t>syn</w:t>
      </w:r>
      <w:proofErr w:type="spellEnd"/>
      <w:r>
        <w:rPr>
          <w:rStyle w:val="Fett"/>
        </w:rPr>
        <w:t xml:space="preserve"> des </w:t>
      </w:r>
      <w:proofErr w:type="spellStart"/>
      <w:r>
        <w:rPr>
          <w:rStyle w:val="Fett"/>
        </w:rPr>
        <w:t>heren</w:t>
      </w:r>
      <w:proofErr w:type="spellEnd"/>
      <w:r>
        <w:rPr>
          <w:rStyle w:val="Fett"/>
        </w:rPr>
        <w:t xml:space="preserve"> Christi eigen </w:t>
      </w:r>
      <w:proofErr w:type="spellStart"/>
      <w:r>
        <w:rPr>
          <w:rStyle w:val="Fett"/>
        </w:rPr>
        <w:t>ampt</w:t>
      </w:r>
      <w:proofErr w:type="spellEnd"/>
      <w:r>
        <w:rPr>
          <w:rStyle w:val="Fett"/>
        </w:rPr>
        <w:t xml:space="preserve"> ist</w:t>
      </w:r>
      <w:r>
        <w:t xml:space="preserve"> und keim </w:t>
      </w:r>
      <w:proofErr w:type="spellStart"/>
      <w:r>
        <w:t>propheten</w:t>
      </w:r>
      <w:proofErr w:type="spellEnd"/>
      <w:r>
        <w:t xml:space="preserve"> oder heiligen </w:t>
      </w:r>
      <w:proofErr w:type="spellStart"/>
      <w:r>
        <w:t>gebüren</w:t>
      </w:r>
      <w:proofErr w:type="spellEnd"/>
      <w:r>
        <w:t xml:space="preserve"> mag. </w:t>
      </w:r>
    </w:p>
    <w:p w14:paraId="11DE1794" w14:textId="77777777" w:rsidR="00C81307" w:rsidRDefault="00C81307" w:rsidP="00C81307">
      <w:pPr>
        <w:pStyle w:val="StandardWeb"/>
      </w:pPr>
      <w:r>
        <w:t xml:space="preserve">Deshalb ist der </w:t>
      </w:r>
      <w:proofErr w:type="spellStart"/>
      <w:r>
        <w:t>mensch</w:t>
      </w:r>
      <w:proofErr w:type="spellEnd"/>
      <w:r>
        <w:t xml:space="preserve"> Christus am tag der </w:t>
      </w:r>
      <w:proofErr w:type="spellStart"/>
      <w:r>
        <w:t>uffersteong</w:t>
      </w:r>
      <w:proofErr w:type="spellEnd"/>
      <w:r>
        <w:t xml:space="preserve"> und der </w:t>
      </w:r>
      <w:proofErr w:type="spellStart"/>
      <w:r>
        <w:t>warhafftigen</w:t>
      </w:r>
      <w:proofErr w:type="spellEnd"/>
      <w:r>
        <w:t xml:space="preserve"> </w:t>
      </w:r>
      <w:proofErr w:type="spellStart"/>
      <w:r>
        <w:t>ernewerong</w:t>
      </w:r>
      <w:proofErr w:type="spellEnd"/>
      <w:r>
        <w:t xml:space="preserve"> des </w:t>
      </w:r>
      <w:proofErr w:type="spellStart"/>
      <w:r>
        <w:t>fleischs</w:t>
      </w:r>
      <w:proofErr w:type="spellEnd"/>
      <w:r>
        <w:t xml:space="preserve"> in da </w:t>
      </w:r>
      <w:proofErr w:type="spellStart"/>
      <w:r>
        <w:t>himmelisch</w:t>
      </w:r>
      <w:proofErr w:type="spellEnd"/>
      <w:r>
        <w:t xml:space="preserve"> wesen vom </w:t>
      </w:r>
      <w:proofErr w:type="spellStart"/>
      <w:r>
        <w:t>vatter</w:t>
      </w:r>
      <w:proofErr w:type="spellEnd"/>
      <w:r>
        <w:t xml:space="preserve"> geboren. Dann das </w:t>
      </w:r>
      <w:proofErr w:type="spellStart"/>
      <w:r>
        <w:t>überig</w:t>
      </w:r>
      <w:proofErr w:type="spellEnd"/>
      <w:r>
        <w:t xml:space="preserve"> leben Christi in </w:t>
      </w:r>
      <w:proofErr w:type="spellStart"/>
      <w:r>
        <w:t>diser</w:t>
      </w:r>
      <w:proofErr w:type="spellEnd"/>
      <w:r>
        <w:t xml:space="preserve"> </w:t>
      </w:r>
      <w:proofErr w:type="spellStart"/>
      <w:r>
        <w:t>Zitt</w:t>
      </w:r>
      <w:proofErr w:type="spellEnd"/>
      <w:r>
        <w:t xml:space="preserve"> ist zu </w:t>
      </w:r>
      <w:proofErr w:type="spellStart"/>
      <w:r>
        <w:t>sollichem</w:t>
      </w:r>
      <w:proofErr w:type="spellEnd"/>
      <w:r>
        <w:t xml:space="preserve"> </w:t>
      </w:r>
      <w:proofErr w:type="spellStart"/>
      <w:r>
        <w:t>sym</w:t>
      </w:r>
      <w:proofErr w:type="spellEnd"/>
      <w:r>
        <w:t xml:space="preserve"> </w:t>
      </w:r>
      <w:proofErr w:type="spellStart"/>
      <w:r>
        <w:t>himmelischen</w:t>
      </w:r>
      <w:proofErr w:type="spellEnd"/>
      <w:r>
        <w:t xml:space="preserve"> wesen und </w:t>
      </w:r>
      <w:proofErr w:type="spellStart"/>
      <w:r>
        <w:t>ampt</w:t>
      </w:r>
      <w:proofErr w:type="spellEnd"/>
      <w:r>
        <w:t xml:space="preserve"> ein </w:t>
      </w:r>
      <w:proofErr w:type="spellStart"/>
      <w:r>
        <w:t>vorbereitong</w:t>
      </w:r>
      <w:proofErr w:type="spellEnd"/>
      <w:r>
        <w:t xml:space="preserve">. Das </w:t>
      </w:r>
      <w:proofErr w:type="spellStart"/>
      <w:r>
        <w:t>vernym</w:t>
      </w:r>
      <w:proofErr w:type="spellEnd"/>
      <w:r>
        <w:t xml:space="preserve"> </w:t>
      </w:r>
      <w:proofErr w:type="spellStart"/>
      <w:r>
        <w:t>uß</w:t>
      </w:r>
      <w:proofErr w:type="spellEnd"/>
      <w:r>
        <w:t xml:space="preserve"> </w:t>
      </w:r>
      <w:proofErr w:type="spellStart"/>
      <w:r>
        <w:t>disem</w:t>
      </w:r>
      <w:proofErr w:type="spellEnd"/>
      <w:r>
        <w:t xml:space="preserve"> </w:t>
      </w:r>
      <w:proofErr w:type="spellStart"/>
      <w:r>
        <w:t>spruch</w:t>
      </w:r>
      <w:proofErr w:type="spellEnd"/>
      <w:r>
        <w:t xml:space="preserve"> Wie </w:t>
      </w:r>
      <w:proofErr w:type="spellStart"/>
      <w:r>
        <w:t>wol</w:t>
      </w:r>
      <w:proofErr w:type="spellEnd"/>
      <w:r>
        <w:t xml:space="preserve"> er Gotts </w:t>
      </w:r>
      <w:proofErr w:type="spellStart"/>
      <w:r>
        <w:t>son</w:t>
      </w:r>
      <w:proofErr w:type="spellEnd"/>
      <w:r>
        <w:t xml:space="preserve"> war, </w:t>
      </w:r>
      <w:proofErr w:type="spellStart"/>
      <w:r>
        <w:t>hatt</w:t>
      </w:r>
      <w:proofErr w:type="spellEnd"/>
      <w:r>
        <w:t xml:space="preserve"> er doch an dem das er leid gehorsam gelernt, und da er ist vollendet, ist er worden allen, die Im gehorsam </w:t>
      </w:r>
      <w:proofErr w:type="spellStart"/>
      <w:r>
        <w:t>syn</w:t>
      </w:r>
      <w:proofErr w:type="spellEnd"/>
      <w:r>
        <w:t xml:space="preserve">, ein </w:t>
      </w:r>
      <w:proofErr w:type="spellStart"/>
      <w:r>
        <w:t>ursach</w:t>
      </w:r>
      <w:proofErr w:type="spellEnd"/>
      <w:r>
        <w:t xml:space="preserve"> zur ewigen </w:t>
      </w:r>
      <w:proofErr w:type="spellStart"/>
      <w:r>
        <w:t>seligkeit</w:t>
      </w:r>
      <w:proofErr w:type="spellEnd"/>
      <w:r>
        <w:t xml:space="preserve">. Heb. 5. (Merk durchs </w:t>
      </w:r>
      <w:proofErr w:type="spellStart"/>
      <w:r>
        <w:t>lyden</w:t>
      </w:r>
      <w:proofErr w:type="spellEnd"/>
      <w:r>
        <w:t xml:space="preserve"> ist er vollendet) also aus Lucae 24: Mußte </w:t>
      </w:r>
      <w:proofErr w:type="spellStart"/>
      <w:r>
        <w:t>nit</w:t>
      </w:r>
      <w:proofErr w:type="spellEnd"/>
      <w:r>
        <w:t xml:space="preserve"> Christus </w:t>
      </w:r>
      <w:proofErr w:type="spellStart"/>
      <w:r>
        <w:t>sollichs</w:t>
      </w:r>
      <w:proofErr w:type="spellEnd"/>
      <w:r>
        <w:t xml:space="preserve"> </w:t>
      </w:r>
      <w:proofErr w:type="spellStart"/>
      <w:r>
        <w:t>lyden</w:t>
      </w:r>
      <w:proofErr w:type="spellEnd"/>
      <w:r>
        <w:t xml:space="preserve"> und zu </w:t>
      </w:r>
      <w:proofErr w:type="spellStart"/>
      <w:r>
        <w:t>syner</w:t>
      </w:r>
      <w:proofErr w:type="spellEnd"/>
      <w:r>
        <w:t xml:space="preserve"> </w:t>
      </w:r>
      <w:proofErr w:type="spellStart"/>
      <w:r>
        <w:t>herrlichkeit</w:t>
      </w:r>
      <w:proofErr w:type="spellEnd"/>
      <w:r>
        <w:t xml:space="preserve"> </w:t>
      </w:r>
      <w:proofErr w:type="spellStart"/>
      <w:r>
        <w:t>ingön</w:t>
      </w:r>
      <w:proofErr w:type="spellEnd"/>
      <w:r>
        <w:t xml:space="preserve">, Lucae 24: wie dann auch die </w:t>
      </w:r>
      <w:proofErr w:type="spellStart"/>
      <w:r>
        <w:t>buß</w:t>
      </w:r>
      <w:proofErr w:type="spellEnd"/>
      <w:r>
        <w:t xml:space="preserve"> und des alten Adams absterben in uns müßte </w:t>
      </w:r>
      <w:proofErr w:type="spellStart"/>
      <w:r>
        <w:t>vorgön</w:t>
      </w:r>
      <w:proofErr w:type="spellEnd"/>
      <w:r>
        <w:t xml:space="preserve"> der </w:t>
      </w:r>
      <w:proofErr w:type="spellStart"/>
      <w:r>
        <w:t>ernewerong</w:t>
      </w:r>
      <w:proofErr w:type="spellEnd"/>
      <w:r>
        <w:t xml:space="preserve"> und dem </w:t>
      </w:r>
      <w:proofErr w:type="spellStart"/>
      <w:r>
        <w:t>newen</w:t>
      </w:r>
      <w:proofErr w:type="spellEnd"/>
      <w:r>
        <w:t xml:space="preserve"> leben, das die </w:t>
      </w:r>
      <w:proofErr w:type="spellStart"/>
      <w:r>
        <w:t>geschrift</w:t>
      </w:r>
      <w:proofErr w:type="spellEnd"/>
      <w:r>
        <w:t xml:space="preserve"> </w:t>
      </w:r>
      <w:proofErr w:type="spellStart"/>
      <w:r>
        <w:t>bezüget</w:t>
      </w:r>
      <w:proofErr w:type="spellEnd"/>
      <w:r>
        <w:t xml:space="preserve">. </w:t>
      </w:r>
    </w:p>
    <w:p w14:paraId="103B3ECB" w14:textId="77777777" w:rsidR="00C81307" w:rsidRDefault="00C81307" w:rsidP="00C81307">
      <w:pPr>
        <w:pStyle w:val="berschrift2"/>
      </w:pPr>
      <w:r>
        <w:t>V. Frag.</w:t>
      </w:r>
    </w:p>
    <w:p w14:paraId="4BE4A3CC" w14:textId="77777777" w:rsidR="00C81307" w:rsidRDefault="00C81307" w:rsidP="00C81307">
      <w:pPr>
        <w:pStyle w:val="StandardWeb"/>
      </w:pPr>
      <w:r>
        <w:t xml:space="preserve">Wie komme ich zur Buß durch </w:t>
      </w:r>
      <w:proofErr w:type="spellStart"/>
      <w:r>
        <w:t>sollichen</w:t>
      </w:r>
      <w:proofErr w:type="spellEnd"/>
      <w:r>
        <w:t xml:space="preserve"> </w:t>
      </w:r>
      <w:proofErr w:type="spellStart"/>
      <w:r>
        <w:t>gantzen</w:t>
      </w:r>
      <w:proofErr w:type="spellEnd"/>
      <w:r>
        <w:t xml:space="preserve"> Christum </w:t>
      </w:r>
      <w:proofErr w:type="spellStart"/>
      <w:r>
        <w:t>sytenmal</w:t>
      </w:r>
      <w:proofErr w:type="spellEnd"/>
      <w:r>
        <w:t xml:space="preserve"> die </w:t>
      </w:r>
      <w:proofErr w:type="spellStart"/>
      <w:r>
        <w:t>buß</w:t>
      </w:r>
      <w:proofErr w:type="spellEnd"/>
      <w:r>
        <w:t xml:space="preserve"> in mir den </w:t>
      </w:r>
      <w:proofErr w:type="spellStart"/>
      <w:r>
        <w:t>vorgang</w:t>
      </w:r>
      <w:proofErr w:type="spellEnd"/>
      <w:r>
        <w:t xml:space="preserve"> haben soll? </w:t>
      </w:r>
    </w:p>
    <w:p w14:paraId="1D6CAFD7" w14:textId="77777777" w:rsidR="00C81307" w:rsidRDefault="00C81307" w:rsidP="00C81307">
      <w:pPr>
        <w:pStyle w:val="StandardWeb"/>
      </w:pPr>
      <w:proofErr w:type="spellStart"/>
      <w:r>
        <w:rPr>
          <w:rStyle w:val="Fett"/>
        </w:rPr>
        <w:t>Antwurt</w:t>
      </w:r>
      <w:proofErr w:type="spellEnd"/>
      <w:r>
        <w:rPr>
          <w:rStyle w:val="Fett"/>
        </w:rPr>
        <w:t>.</w:t>
      </w:r>
      <w:r>
        <w:t xml:space="preserve"> </w:t>
      </w:r>
    </w:p>
    <w:p w14:paraId="6DA27FB4" w14:textId="77777777" w:rsidR="00C81307" w:rsidRDefault="00C81307" w:rsidP="00C81307">
      <w:pPr>
        <w:pStyle w:val="StandardWeb"/>
      </w:pPr>
      <w:proofErr w:type="spellStart"/>
      <w:r>
        <w:t>Dwil</w:t>
      </w:r>
      <w:proofErr w:type="spellEnd"/>
      <w:r>
        <w:t xml:space="preserve"> die Buß ein </w:t>
      </w:r>
      <w:proofErr w:type="spellStart"/>
      <w:r>
        <w:t>erinnerong</w:t>
      </w:r>
      <w:proofErr w:type="spellEnd"/>
      <w:r>
        <w:t xml:space="preserve"> </w:t>
      </w:r>
      <w:proofErr w:type="spellStart"/>
      <w:r>
        <w:t>syns</w:t>
      </w:r>
      <w:proofErr w:type="spellEnd"/>
      <w:r>
        <w:t xml:space="preserve"> </w:t>
      </w:r>
      <w:proofErr w:type="spellStart"/>
      <w:r>
        <w:t>selbs</w:t>
      </w:r>
      <w:proofErr w:type="spellEnd"/>
      <w:r>
        <w:t xml:space="preserve"> und </w:t>
      </w:r>
      <w:proofErr w:type="spellStart"/>
      <w:r>
        <w:t>widerkerong</w:t>
      </w:r>
      <w:proofErr w:type="spellEnd"/>
      <w:r>
        <w:t xml:space="preserve"> ist zu Gott dem </w:t>
      </w:r>
      <w:proofErr w:type="spellStart"/>
      <w:r>
        <w:t>vatter</w:t>
      </w:r>
      <w:proofErr w:type="spellEnd"/>
      <w:r>
        <w:t xml:space="preserve"> durch Jesum Christum, so </w:t>
      </w:r>
      <w:proofErr w:type="spellStart"/>
      <w:r>
        <w:t>volget</w:t>
      </w:r>
      <w:proofErr w:type="spellEnd"/>
      <w:r>
        <w:t xml:space="preserve"> das sy dry </w:t>
      </w:r>
      <w:proofErr w:type="spellStart"/>
      <w:r>
        <w:t>tail</w:t>
      </w:r>
      <w:proofErr w:type="spellEnd"/>
      <w:r>
        <w:t xml:space="preserve"> an </w:t>
      </w:r>
      <w:proofErr w:type="spellStart"/>
      <w:r>
        <w:t>jr</w:t>
      </w:r>
      <w:proofErr w:type="spellEnd"/>
      <w:r>
        <w:t xml:space="preserve"> haben muß, das </w:t>
      </w:r>
      <w:proofErr w:type="spellStart"/>
      <w:r>
        <w:t>abston</w:t>
      </w:r>
      <w:proofErr w:type="spellEnd"/>
      <w:r>
        <w:t xml:space="preserve"> vom alten und fleischlichen </w:t>
      </w:r>
      <w:proofErr w:type="spellStart"/>
      <w:r>
        <w:t>wandel</w:t>
      </w:r>
      <w:proofErr w:type="spellEnd"/>
      <w:r>
        <w:t xml:space="preserve">, das </w:t>
      </w:r>
      <w:proofErr w:type="spellStart"/>
      <w:r>
        <w:t>anfahen</w:t>
      </w:r>
      <w:proofErr w:type="spellEnd"/>
      <w:r>
        <w:t xml:space="preserve"> und </w:t>
      </w:r>
      <w:proofErr w:type="spellStart"/>
      <w:r>
        <w:t>volnstrekong</w:t>
      </w:r>
      <w:proofErr w:type="spellEnd"/>
      <w:r>
        <w:t xml:space="preserve"> eins </w:t>
      </w:r>
      <w:proofErr w:type="spellStart"/>
      <w:r>
        <w:t>newen</w:t>
      </w:r>
      <w:proofErr w:type="spellEnd"/>
      <w:r>
        <w:t xml:space="preserve"> und gottgefälligen </w:t>
      </w:r>
      <w:proofErr w:type="spellStart"/>
      <w:r>
        <w:t>lebens</w:t>
      </w:r>
      <w:proofErr w:type="spellEnd"/>
      <w:r>
        <w:t xml:space="preserve">, und das ernstlich begeben uff Christum, der uns von der natürlichen </w:t>
      </w:r>
      <w:proofErr w:type="spellStart"/>
      <w:r>
        <w:t>maledeyong</w:t>
      </w:r>
      <w:proofErr w:type="spellEnd"/>
      <w:r>
        <w:t xml:space="preserve"> allein reinigt. Welche dry stück zu </w:t>
      </w:r>
      <w:proofErr w:type="spellStart"/>
      <w:r>
        <w:t>eim</w:t>
      </w:r>
      <w:proofErr w:type="spellEnd"/>
      <w:r>
        <w:t xml:space="preserve"> waren </w:t>
      </w:r>
      <w:proofErr w:type="spellStart"/>
      <w:r>
        <w:t>bußer</w:t>
      </w:r>
      <w:proofErr w:type="spellEnd"/>
      <w:r>
        <w:t xml:space="preserve"> gehören und werden durch Christum also bekommen. Der Vatter </w:t>
      </w:r>
      <w:proofErr w:type="spellStart"/>
      <w:r>
        <w:t>zuhet</w:t>
      </w:r>
      <w:proofErr w:type="spellEnd"/>
      <w:r>
        <w:t xml:space="preserve"> den </w:t>
      </w:r>
      <w:proofErr w:type="spellStart"/>
      <w:r>
        <w:t>sünder</w:t>
      </w:r>
      <w:proofErr w:type="spellEnd"/>
      <w:r>
        <w:t xml:space="preserve">, </w:t>
      </w:r>
      <w:proofErr w:type="spellStart"/>
      <w:r>
        <w:t>rüert</w:t>
      </w:r>
      <w:proofErr w:type="spellEnd"/>
      <w:r>
        <w:t xml:space="preserve"> </w:t>
      </w:r>
      <w:proofErr w:type="spellStart"/>
      <w:r>
        <w:t>syn</w:t>
      </w:r>
      <w:proofErr w:type="spellEnd"/>
      <w:r>
        <w:t xml:space="preserve"> </w:t>
      </w:r>
      <w:proofErr w:type="spellStart"/>
      <w:r>
        <w:t>hertz</w:t>
      </w:r>
      <w:proofErr w:type="spellEnd"/>
      <w:r>
        <w:t xml:space="preserve">, gibt im zu </w:t>
      </w:r>
      <w:proofErr w:type="spellStart"/>
      <w:r>
        <w:t>entpfinden</w:t>
      </w:r>
      <w:proofErr w:type="spellEnd"/>
      <w:r>
        <w:t xml:space="preserve"> sine </w:t>
      </w:r>
      <w:proofErr w:type="spellStart"/>
      <w:r>
        <w:t>sünden</w:t>
      </w:r>
      <w:proofErr w:type="spellEnd"/>
      <w:r>
        <w:t xml:space="preserve"> durch die </w:t>
      </w:r>
      <w:proofErr w:type="spellStart"/>
      <w:r>
        <w:t>gnad</w:t>
      </w:r>
      <w:proofErr w:type="spellEnd"/>
      <w:r>
        <w:t xml:space="preserve"> Christi, die im allein worden hingenommen durchs </w:t>
      </w:r>
      <w:proofErr w:type="spellStart"/>
      <w:r>
        <w:t>blut</w:t>
      </w:r>
      <w:proofErr w:type="spellEnd"/>
      <w:r>
        <w:t xml:space="preserve"> des einigen Christi und des natürlichen Sun Gotts. Lucae 1; das der vom h. Geist </w:t>
      </w:r>
      <w:proofErr w:type="spellStart"/>
      <w:r>
        <w:t>entpfangen</w:t>
      </w:r>
      <w:proofErr w:type="spellEnd"/>
      <w:r>
        <w:t xml:space="preserve">, von Maria der </w:t>
      </w:r>
      <w:proofErr w:type="spellStart"/>
      <w:r>
        <w:t>Jungfrowe</w:t>
      </w:r>
      <w:proofErr w:type="spellEnd"/>
      <w:r>
        <w:t xml:space="preserve"> geboren, und das der </w:t>
      </w:r>
      <w:proofErr w:type="spellStart"/>
      <w:r>
        <w:t>nye</w:t>
      </w:r>
      <w:proofErr w:type="spellEnd"/>
      <w:r>
        <w:t xml:space="preserve"> kein </w:t>
      </w:r>
      <w:proofErr w:type="spellStart"/>
      <w:r>
        <w:t>args</w:t>
      </w:r>
      <w:proofErr w:type="spellEnd"/>
      <w:r>
        <w:t xml:space="preserve"> </w:t>
      </w:r>
      <w:proofErr w:type="spellStart"/>
      <w:r>
        <w:t>geton</w:t>
      </w:r>
      <w:proofErr w:type="spellEnd"/>
      <w:r>
        <w:t xml:space="preserve"> </w:t>
      </w:r>
      <w:proofErr w:type="spellStart"/>
      <w:r>
        <w:t>hatt</w:t>
      </w:r>
      <w:proofErr w:type="spellEnd"/>
      <w:r>
        <w:t xml:space="preserve">, welches </w:t>
      </w:r>
      <w:proofErr w:type="spellStart"/>
      <w:r>
        <w:t>uß</w:t>
      </w:r>
      <w:proofErr w:type="spellEnd"/>
      <w:r>
        <w:t xml:space="preserve"> gehorsam gegen dem Vatter und </w:t>
      </w:r>
      <w:proofErr w:type="spellStart"/>
      <w:r>
        <w:t>unaußsprechlicher</w:t>
      </w:r>
      <w:proofErr w:type="spellEnd"/>
      <w:r>
        <w:t xml:space="preserve"> lieb gegen dem Sun, der sich hat in die </w:t>
      </w:r>
      <w:proofErr w:type="spellStart"/>
      <w:r>
        <w:t>blodigkeit</w:t>
      </w:r>
      <w:proofErr w:type="spellEnd"/>
      <w:r>
        <w:t xml:space="preserve"> begeben, dem </w:t>
      </w:r>
      <w:proofErr w:type="spellStart"/>
      <w:r>
        <w:t>gesatz</w:t>
      </w:r>
      <w:proofErr w:type="spellEnd"/>
      <w:r>
        <w:t xml:space="preserve"> glich wie ein </w:t>
      </w:r>
      <w:proofErr w:type="spellStart"/>
      <w:r>
        <w:t>sünder</w:t>
      </w:r>
      <w:proofErr w:type="spellEnd"/>
      <w:r>
        <w:t xml:space="preserve"> </w:t>
      </w:r>
      <w:proofErr w:type="spellStart"/>
      <w:r>
        <w:t>undergeton</w:t>
      </w:r>
      <w:proofErr w:type="spellEnd"/>
      <w:r>
        <w:t xml:space="preserve"> und </w:t>
      </w:r>
      <w:proofErr w:type="spellStart"/>
      <w:r>
        <w:t>zuletst</w:t>
      </w:r>
      <w:proofErr w:type="spellEnd"/>
      <w:r>
        <w:t xml:space="preserve"> den </w:t>
      </w:r>
      <w:proofErr w:type="spellStart"/>
      <w:r>
        <w:t>tod</w:t>
      </w:r>
      <w:proofErr w:type="spellEnd"/>
      <w:r>
        <w:t xml:space="preserve"> am </w:t>
      </w:r>
      <w:proofErr w:type="spellStart"/>
      <w:r>
        <w:t>krütz</w:t>
      </w:r>
      <w:proofErr w:type="spellEnd"/>
      <w:r>
        <w:t xml:space="preserve"> gelitten. Was </w:t>
      </w:r>
      <w:proofErr w:type="spellStart"/>
      <w:r>
        <w:t>großers</w:t>
      </w:r>
      <w:proofErr w:type="spellEnd"/>
      <w:r>
        <w:t xml:space="preserve"> </w:t>
      </w:r>
      <w:proofErr w:type="spellStart"/>
      <w:r>
        <w:t>müßfallen</w:t>
      </w:r>
      <w:proofErr w:type="spellEnd"/>
      <w:r>
        <w:t xml:space="preserve"> </w:t>
      </w:r>
      <w:proofErr w:type="spellStart"/>
      <w:r>
        <w:t>myner</w:t>
      </w:r>
      <w:proofErr w:type="spellEnd"/>
      <w:r>
        <w:t xml:space="preserve"> </w:t>
      </w:r>
      <w:proofErr w:type="spellStart"/>
      <w:r>
        <w:t>sund</w:t>
      </w:r>
      <w:proofErr w:type="spellEnd"/>
      <w:r>
        <w:t xml:space="preserve"> </w:t>
      </w:r>
      <w:proofErr w:type="spellStart"/>
      <w:r>
        <w:t>gebiret</w:t>
      </w:r>
      <w:proofErr w:type="spellEnd"/>
      <w:r>
        <w:t xml:space="preserve">, so ich armer </w:t>
      </w:r>
      <w:proofErr w:type="spellStart"/>
      <w:r>
        <w:t>sünder</w:t>
      </w:r>
      <w:proofErr w:type="spellEnd"/>
      <w:r>
        <w:t xml:space="preserve"> bedenke, wer </w:t>
      </w:r>
      <w:proofErr w:type="spellStart"/>
      <w:r>
        <w:t>sollicher</w:t>
      </w:r>
      <w:proofErr w:type="spellEnd"/>
      <w:r>
        <w:t xml:space="preserve"> Christus ist, der für mich gestorben ist, nemlich der </w:t>
      </w:r>
      <w:proofErr w:type="spellStart"/>
      <w:r>
        <w:t>sun</w:t>
      </w:r>
      <w:proofErr w:type="spellEnd"/>
      <w:r>
        <w:t xml:space="preserve"> Gottes der in der </w:t>
      </w:r>
      <w:proofErr w:type="spellStart"/>
      <w:r>
        <w:t>clarheit</w:t>
      </w:r>
      <w:proofErr w:type="spellEnd"/>
      <w:r>
        <w:t xml:space="preserve">, </w:t>
      </w:r>
      <w:proofErr w:type="spellStart"/>
      <w:r>
        <w:t>herlicheit</w:t>
      </w:r>
      <w:proofErr w:type="spellEnd"/>
      <w:r>
        <w:t xml:space="preserve"> und </w:t>
      </w:r>
      <w:proofErr w:type="spellStart"/>
      <w:r>
        <w:t>gewalt</w:t>
      </w:r>
      <w:proofErr w:type="spellEnd"/>
      <w:r>
        <w:t xml:space="preserve"> des Vatters ist, den die Engel anbeten, eben der selbig her aller </w:t>
      </w:r>
      <w:proofErr w:type="spellStart"/>
      <w:r>
        <w:t>herren</w:t>
      </w:r>
      <w:proofErr w:type="spellEnd"/>
      <w:r>
        <w:t xml:space="preserve"> ist hie in der </w:t>
      </w:r>
      <w:proofErr w:type="spellStart"/>
      <w:r>
        <w:t>blodigkeit</w:t>
      </w:r>
      <w:proofErr w:type="spellEnd"/>
      <w:r>
        <w:t xml:space="preserve"> </w:t>
      </w:r>
      <w:proofErr w:type="spellStart"/>
      <w:r>
        <w:t>myn</w:t>
      </w:r>
      <w:proofErr w:type="spellEnd"/>
      <w:r>
        <w:t xml:space="preserve"> </w:t>
      </w:r>
      <w:proofErr w:type="spellStart"/>
      <w:r>
        <w:t>Erlösong</w:t>
      </w:r>
      <w:proofErr w:type="spellEnd"/>
      <w:r>
        <w:t xml:space="preserve"> worden, on welchen uns verderbten </w:t>
      </w:r>
      <w:proofErr w:type="spellStart"/>
      <w:r>
        <w:t>menschen</w:t>
      </w:r>
      <w:proofErr w:type="spellEnd"/>
      <w:r>
        <w:t xml:space="preserve"> kein </w:t>
      </w:r>
      <w:proofErr w:type="spellStart"/>
      <w:r>
        <w:t>hoffnong</w:t>
      </w:r>
      <w:proofErr w:type="spellEnd"/>
      <w:r>
        <w:t xml:space="preserve"> des </w:t>
      </w:r>
      <w:proofErr w:type="spellStart"/>
      <w:r>
        <w:t>lebens</w:t>
      </w:r>
      <w:proofErr w:type="spellEnd"/>
      <w:r>
        <w:t xml:space="preserve"> mochte Immer zugestanden </w:t>
      </w:r>
      <w:proofErr w:type="spellStart"/>
      <w:r>
        <w:t>syn</w:t>
      </w:r>
      <w:proofErr w:type="spellEnd"/>
      <w:r>
        <w:t xml:space="preserve">. Wie </w:t>
      </w:r>
      <w:proofErr w:type="spellStart"/>
      <w:r>
        <w:t>tribte</w:t>
      </w:r>
      <w:proofErr w:type="spellEnd"/>
      <w:r>
        <w:t xml:space="preserve"> mich </w:t>
      </w:r>
      <w:proofErr w:type="spellStart"/>
      <w:r>
        <w:t>sollich</w:t>
      </w:r>
      <w:proofErr w:type="spellEnd"/>
      <w:r>
        <w:t xml:space="preserve"> </w:t>
      </w:r>
      <w:proofErr w:type="spellStart"/>
      <w:r>
        <w:t>güte</w:t>
      </w:r>
      <w:proofErr w:type="spellEnd"/>
      <w:r>
        <w:t xml:space="preserve"> Gottes, </w:t>
      </w:r>
      <w:proofErr w:type="spellStart"/>
      <w:r>
        <w:t>sinem</w:t>
      </w:r>
      <w:proofErr w:type="spellEnd"/>
      <w:r>
        <w:t xml:space="preserve"> willen und </w:t>
      </w:r>
      <w:proofErr w:type="spellStart"/>
      <w:r>
        <w:t>gebott</w:t>
      </w:r>
      <w:proofErr w:type="spellEnd"/>
      <w:r>
        <w:t xml:space="preserve"> und </w:t>
      </w:r>
      <w:proofErr w:type="spellStart"/>
      <w:r>
        <w:t>mym</w:t>
      </w:r>
      <w:proofErr w:type="spellEnd"/>
      <w:r>
        <w:t xml:space="preserve"> </w:t>
      </w:r>
      <w:proofErr w:type="spellStart"/>
      <w:r>
        <w:t>bruf</w:t>
      </w:r>
      <w:proofErr w:type="spellEnd"/>
      <w:r>
        <w:t xml:space="preserve"> </w:t>
      </w:r>
      <w:proofErr w:type="spellStart"/>
      <w:r>
        <w:t>gemeß</w:t>
      </w:r>
      <w:proofErr w:type="spellEnd"/>
      <w:r>
        <w:t xml:space="preserve"> noch dem </w:t>
      </w:r>
      <w:proofErr w:type="spellStart"/>
      <w:r>
        <w:t>fürgesetzten</w:t>
      </w:r>
      <w:proofErr w:type="spellEnd"/>
      <w:r>
        <w:t xml:space="preserve"> </w:t>
      </w:r>
      <w:proofErr w:type="spellStart"/>
      <w:r>
        <w:t>exempel</w:t>
      </w:r>
      <w:proofErr w:type="spellEnd"/>
      <w:r>
        <w:t xml:space="preserve"> Christi zu leben, werk zu tun die der </w:t>
      </w:r>
      <w:proofErr w:type="spellStart"/>
      <w:r>
        <w:t>buß</w:t>
      </w:r>
      <w:proofErr w:type="spellEnd"/>
      <w:r>
        <w:t xml:space="preserve"> wert </w:t>
      </w:r>
      <w:proofErr w:type="spellStart"/>
      <w:r>
        <w:t>syn</w:t>
      </w:r>
      <w:proofErr w:type="spellEnd"/>
      <w:r>
        <w:t xml:space="preserve"> und </w:t>
      </w:r>
      <w:proofErr w:type="spellStart"/>
      <w:r>
        <w:t>jn</w:t>
      </w:r>
      <w:proofErr w:type="spellEnd"/>
      <w:r>
        <w:t xml:space="preserve"> aller </w:t>
      </w:r>
      <w:proofErr w:type="spellStart"/>
      <w:r>
        <w:t>worhait</w:t>
      </w:r>
      <w:proofErr w:type="spellEnd"/>
      <w:r>
        <w:t xml:space="preserve"> </w:t>
      </w:r>
      <w:proofErr w:type="spellStart"/>
      <w:r>
        <w:t>ze</w:t>
      </w:r>
      <w:proofErr w:type="spellEnd"/>
      <w:r>
        <w:t xml:space="preserve"> wandeln. Dann der Herr Jesus, der Christ und her aller Ding ist, der erb Gottes und </w:t>
      </w:r>
      <w:proofErr w:type="spellStart"/>
      <w:r>
        <w:t>inhaber</w:t>
      </w:r>
      <w:proofErr w:type="spellEnd"/>
      <w:r>
        <w:t xml:space="preserve"> göttlicher </w:t>
      </w:r>
      <w:proofErr w:type="spellStart"/>
      <w:r>
        <w:t>herlicheit</w:t>
      </w:r>
      <w:proofErr w:type="spellEnd"/>
      <w:r>
        <w:t xml:space="preserve"> ist für mich deßhalb gestorben, in </w:t>
      </w:r>
      <w:proofErr w:type="spellStart"/>
      <w:r>
        <w:t>diser</w:t>
      </w:r>
      <w:proofErr w:type="spellEnd"/>
      <w:r>
        <w:t xml:space="preserve"> </w:t>
      </w:r>
      <w:proofErr w:type="spellStart"/>
      <w:r>
        <w:t>Zit</w:t>
      </w:r>
      <w:proofErr w:type="spellEnd"/>
      <w:r>
        <w:t xml:space="preserve"> </w:t>
      </w:r>
      <w:proofErr w:type="spellStart"/>
      <w:r>
        <w:t>blödigkeit</w:t>
      </w:r>
      <w:proofErr w:type="spellEnd"/>
      <w:r>
        <w:t xml:space="preserve">. Auch habe ich in </w:t>
      </w:r>
      <w:proofErr w:type="spellStart"/>
      <w:r>
        <w:t>sollichem</w:t>
      </w:r>
      <w:proofErr w:type="spellEnd"/>
      <w:r>
        <w:t xml:space="preserve"> </w:t>
      </w:r>
      <w:proofErr w:type="spellStart"/>
      <w:r>
        <w:t>mynem</w:t>
      </w:r>
      <w:proofErr w:type="spellEnd"/>
      <w:r>
        <w:t xml:space="preserve"> </w:t>
      </w:r>
      <w:proofErr w:type="spellStart"/>
      <w:r>
        <w:t>erhohten</w:t>
      </w:r>
      <w:proofErr w:type="spellEnd"/>
      <w:r>
        <w:t xml:space="preserve"> Christo, der für </w:t>
      </w:r>
      <w:proofErr w:type="spellStart"/>
      <w:r>
        <w:t>myn</w:t>
      </w:r>
      <w:proofErr w:type="spellEnd"/>
      <w:r>
        <w:t xml:space="preserve"> </w:t>
      </w:r>
      <w:proofErr w:type="spellStart"/>
      <w:r>
        <w:t>sund</w:t>
      </w:r>
      <w:proofErr w:type="spellEnd"/>
      <w:r>
        <w:t xml:space="preserve"> gestorben ist, große </w:t>
      </w:r>
      <w:proofErr w:type="spellStart"/>
      <w:r>
        <w:t>Ursach</w:t>
      </w:r>
      <w:proofErr w:type="spellEnd"/>
      <w:r>
        <w:t xml:space="preserve"> mich an In mit ernst gar zu begeben und </w:t>
      </w:r>
      <w:proofErr w:type="spellStart"/>
      <w:r>
        <w:t>nymmer</w:t>
      </w:r>
      <w:proofErr w:type="spellEnd"/>
      <w:r>
        <w:t xml:space="preserve"> uff mich oder </w:t>
      </w:r>
      <w:proofErr w:type="spellStart"/>
      <w:r>
        <w:t>sunst</w:t>
      </w:r>
      <w:proofErr w:type="spellEnd"/>
      <w:r>
        <w:t xml:space="preserve"> uff </w:t>
      </w:r>
      <w:proofErr w:type="spellStart"/>
      <w:r>
        <w:t>blut</w:t>
      </w:r>
      <w:proofErr w:type="spellEnd"/>
      <w:r>
        <w:t xml:space="preserve"> und </w:t>
      </w:r>
      <w:proofErr w:type="spellStart"/>
      <w:r>
        <w:t>fleisch</w:t>
      </w:r>
      <w:proofErr w:type="spellEnd"/>
      <w:r>
        <w:t xml:space="preserve"> zu sehen, dann ich befinde zwar den schweren last </w:t>
      </w:r>
      <w:proofErr w:type="spellStart"/>
      <w:r>
        <w:t>miner</w:t>
      </w:r>
      <w:proofErr w:type="spellEnd"/>
      <w:r>
        <w:t xml:space="preserve"> </w:t>
      </w:r>
      <w:proofErr w:type="spellStart"/>
      <w:r>
        <w:t>sünd</w:t>
      </w:r>
      <w:proofErr w:type="spellEnd"/>
      <w:r>
        <w:t xml:space="preserve"> und </w:t>
      </w:r>
      <w:proofErr w:type="spellStart"/>
      <w:r>
        <w:t>myn</w:t>
      </w:r>
      <w:proofErr w:type="spellEnd"/>
      <w:r>
        <w:t xml:space="preserve"> </w:t>
      </w:r>
      <w:proofErr w:type="spellStart"/>
      <w:r>
        <w:t>verdambte</w:t>
      </w:r>
      <w:proofErr w:type="spellEnd"/>
      <w:r>
        <w:t xml:space="preserve"> </w:t>
      </w:r>
      <w:proofErr w:type="spellStart"/>
      <w:r>
        <w:t>natur</w:t>
      </w:r>
      <w:proofErr w:type="spellEnd"/>
      <w:r>
        <w:t xml:space="preserve">, der </w:t>
      </w:r>
      <w:proofErr w:type="spellStart"/>
      <w:r>
        <w:t>myn</w:t>
      </w:r>
      <w:proofErr w:type="spellEnd"/>
      <w:r>
        <w:t xml:space="preserve"> </w:t>
      </w:r>
      <w:proofErr w:type="spellStart"/>
      <w:r>
        <w:t>gekrützigter</w:t>
      </w:r>
      <w:proofErr w:type="spellEnd"/>
      <w:r>
        <w:t xml:space="preserve"> her allein </w:t>
      </w:r>
      <w:proofErr w:type="spellStart"/>
      <w:r>
        <w:t>hilfet</w:t>
      </w:r>
      <w:proofErr w:type="spellEnd"/>
      <w:r>
        <w:t xml:space="preserve"> und helfen mag. Hierzu </w:t>
      </w:r>
      <w:proofErr w:type="spellStart"/>
      <w:r>
        <w:t>zühe</w:t>
      </w:r>
      <w:proofErr w:type="spellEnd"/>
      <w:r>
        <w:t xml:space="preserve"> an der glichen </w:t>
      </w:r>
      <w:proofErr w:type="spellStart"/>
      <w:r>
        <w:t>geschrifft</w:t>
      </w:r>
      <w:proofErr w:type="spellEnd"/>
      <w:r>
        <w:t xml:space="preserve">, so in der andern frag verzeichnet </w:t>
      </w:r>
      <w:proofErr w:type="spellStart"/>
      <w:r>
        <w:t>syn</w:t>
      </w:r>
      <w:proofErr w:type="spellEnd"/>
      <w:r>
        <w:t xml:space="preserve">, und </w:t>
      </w:r>
      <w:proofErr w:type="spellStart"/>
      <w:r>
        <w:t>erwege</w:t>
      </w:r>
      <w:proofErr w:type="spellEnd"/>
      <w:r>
        <w:t xml:space="preserve"> </w:t>
      </w:r>
      <w:proofErr w:type="spellStart"/>
      <w:r>
        <w:t>wol</w:t>
      </w:r>
      <w:proofErr w:type="spellEnd"/>
      <w:r>
        <w:t xml:space="preserve"> wer der Sun Gotts sey, wer der ist der </w:t>
      </w:r>
      <w:proofErr w:type="spellStart"/>
      <w:r>
        <w:t>kain</w:t>
      </w:r>
      <w:proofErr w:type="spellEnd"/>
      <w:r>
        <w:t xml:space="preserve"> </w:t>
      </w:r>
      <w:proofErr w:type="spellStart"/>
      <w:r>
        <w:t>sünd</w:t>
      </w:r>
      <w:proofErr w:type="spellEnd"/>
      <w:r>
        <w:t xml:space="preserve"> </w:t>
      </w:r>
      <w:proofErr w:type="spellStart"/>
      <w:r>
        <w:t>geton</w:t>
      </w:r>
      <w:proofErr w:type="spellEnd"/>
      <w:r>
        <w:t xml:space="preserve"> </w:t>
      </w:r>
      <w:proofErr w:type="spellStart"/>
      <w:r>
        <w:t>hatt</w:t>
      </w:r>
      <w:proofErr w:type="spellEnd"/>
      <w:r>
        <w:t xml:space="preserve">, wer Christus der </w:t>
      </w:r>
      <w:proofErr w:type="spellStart"/>
      <w:r>
        <w:t>herr</w:t>
      </w:r>
      <w:proofErr w:type="spellEnd"/>
      <w:r>
        <w:t xml:space="preserve"> </w:t>
      </w:r>
      <w:proofErr w:type="spellStart"/>
      <w:r>
        <w:t>itzond</w:t>
      </w:r>
      <w:proofErr w:type="spellEnd"/>
      <w:r>
        <w:t xml:space="preserve"> ist, der vormals für dich ist gestorben. Dan daran ist als gelegen, das du in dem </w:t>
      </w:r>
      <w:proofErr w:type="spellStart"/>
      <w:r>
        <w:t>menschen</w:t>
      </w:r>
      <w:proofErr w:type="spellEnd"/>
      <w:r>
        <w:t xml:space="preserve"> Christo das ewig </w:t>
      </w:r>
      <w:proofErr w:type="spellStart"/>
      <w:r>
        <w:t>wort</w:t>
      </w:r>
      <w:proofErr w:type="spellEnd"/>
      <w:r>
        <w:t xml:space="preserve">, den göttlichen </w:t>
      </w:r>
      <w:proofErr w:type="spellStart"/>
      <w:r>
        <w:t>Rhatt</w:t>
      </w:r>
      <w:proofErr w:type="spellEnd"/>
      <w:r>
        <w:t xml:space="preserve"> und willen des Vatters bedenkst, der dich in dem edlen Christo, dem der ein Kunig ist der </w:t>
      </w:r>
      <w:proofErr w:type="spellStart"/>
      <w:r>
        <w:t>Eeren</w:t>
      </w:r>
      <w:proofErr w:type="spellEnd"/>
      <w:r>
        <w:t xml:space="preserve">, </w:t>
      </w:r>
      <w:proofErr w:type="spellStart"/>
      <w:r>
        <w:t>hatt</w:t>
      </w:r>
      <w:proofErr w:type="spellEnd"/>
      <w:r>
        <w:t xml:space="preserve"> wollen im </w:t>
      </w:r>
      <w:proofErr w:type="spellStart"/>
      <w:r>
        <w:t>selbs</w:t>
      </w:r>
      <w:proofErr w:type="spellEnd"/>
      <w:r>
        <w:t xml:space="preserve"> </w:t>
      </w:r>
      <w:proofErr w:type="spellStart"/>
      <w:r>
        <w:t>versünen</w:t>
      </w:r>
      <w:proofErr w:type="spellEnd"/>
      <w:r>
        <w:t xml:space="preserve"> und </w:t>
      </w:r>
      <w:proofErr w:type="spellStart"/>
      <w:r>
        <w:t>zufieren</w:t>
      </w:r>
      <w:proofErr w:type="spellEnd"/>
      <w:r>
        <w:t xml:space="preserve"> und </w:t>
      </w:r>
      <w:proofErr w:type="spellStart"/>
      <w:r>
        <w:t>darumb</w:t>
      </w:r>
      <w:proofErr w:type="spellEnd"/>
      <w:r>
        <w:t xml:space="preserve"> in </w:t>
      </w:r>
      <w:proofErr w:type="spellStart"/>
      <w:r>
        <w:t>genyddert</w:t>
      </w:r>
      <w:proofErr w:type="spellEnd"/>
      <w:r>
        <w:t xml:space="preserve"> und glich den </w:t>
      </w:r>
      <w:proofErr w:type="spellStart"/>
      <w:r>
        <w:t>sündern</w:t>
      </w:r>
      <w:proofErr w:type="spellEnd"/>
      <w:r>
        <w:t xml:space="preserve"> gemacht und in den todt gegeben </w:t>
      </w:r>
      <w:proofErr w:type="spellStart"/>
      <w:r>
        <w:t>hatt</w:t>
      </w:r>
      <w:proofErr w:type="spellEnd"/>
      <w:r>
        <w:t xml:space="preserve">, nemlich ein </w:t>
      </w:r>
      <w:proofErr w:type="spellStart"/>
      <w:r>
        <w:t>sollichen</w:t>
      </w:r>
      <w:proofErr w:type="spellEnd"/>
      <w:r>
        <w:t xml:space="preserve"> </w:t>
      </w:r>
      <w:proofErr w:type="spellStart"/>
      <w:r>
        <w:t>heren</w:t>
      </w:r>
      <w:proofErr w:type="spellEnd"/>
      <w:r>
        <w:t xml:space="preserve"> und den </w:t>
      </w:r>
      <w:proofErr w:type="spellStart"/>
      <w:r>
        <w:t>brunen</w:t>
      </w:r>
      <w:proofErr w:type="spellEnd"/>
      <w:r>
        <w:t xml:space="preserve"> des ewigen </w:t>
      </w:r>
      <w:proofErr w:type="spellStart"/>
      <w:r>
        <w:t>lebens</w:t>
      </w:r>
      <w:proofErr w:type="spellEnd"/>
      <w:r>
        <w:t xml:space="preserve">, den die </w:t>
      </w:r>
      <w:proofErr w:type="spellStart"/>
      <w:r>
        <w:t>engel</w:t>
      </w:r>
      <w:proofErr w:type="spellEnd"/>
      <w:r>
        <w:t xml:space="preserve"> </w:t>
      </w:r>
      <w:proofErr w:type="spellStart"/>
      <w:r>
        <w:t>anbetten</w:t>
      </w:r>
      <w:proofErr w:type="spellEnd"/>
      <w:r>
        <w:t xml:space="preserve">, Heb: 1. und bitte das es der h. geist in dir </w:t>
      </w:r>
      <w:proofErr w:type="spellStart"/>
      <w:r>
        <w:t>kräfftig</w:t>
      </w:r>
      <w:proofErr w:type="spellEnd"/>
      <w:r>
        <w:t xml:space="preserve"> und </w:t>
      </w:r>
      <w:proofErr w:type="spellStart"/>
      <w:r>
        <w:t>wahrhafftig</w:t>
      </w:r>
      <w:proofErr w:type="spellEnd"/>
      <w:r>
        <w:t xml:space="preserve"> mache; </w:t>
      </w:r>
      <w:proofErr w:type="spellStart"/>
      <w:r>
        <w:t>warlich</w:t>
      </w:r>
      <w:proofErr w:type="spellEnd"/>
      <w:r>
        <w:t xml:space="preserve"> er </w:t>
      </w:r>
      <w:proofErr w:type="spellStart"/>
      <w:r>
        <w:t>wurt</w:t>
      </w:r>
      <w:proofErr w:type="spellEnd"/>
      <w:r>
        <w:t xml:space="preserve"> ein war absterben und </w:t>
      </w:r>
      <w:proofErr w:type="spellStart"/>
      <w:r>
        <w:t>begirde</w:t>
      </w:r>
      <w:proofErr w:type="spellEnd"/>
      <w:r>
        <w:t xml:space="preserve"> zur </w:t>
      </w:r>
      <w:proofErr w:type="spellStart"/>
      <w:r>
        <w:t>gerechtigkeit</w:t>
      </w:r>
      <w:proofErr w:type="spellEnd"/>
      <w:r>
        <w:t xml:space="preserve"> in dir erwecken so dir </w:t>
      </w:r>
      <w:proofErr w:type="spellStart"/>
      <w:r>
        <w:t>anderst</w:t>
      </w:r>
      <w:proofErr w:type="spellEnd"/>
      <w:r>
        <w:t xml:space="preserve"> ernst </w:t>
      </w:r>
      <w:proofErr w:type="spellStart"/>
      <w:r>
        <w:t>syn</w:t>
      </w:r>
      <w:proofErr w:type="spellEnd"/>
      <w:r>
        <w:t xml:space="preserve"> </w:t>
      </w:r>
      <w:proofErr w:type="spellStart"/>
      <w:r>
        <w:t>wurt</w:t>
      </w:r>
      <w:proofErr w:type="spellEnd"/>
      <w:r>
        <w:t xml:space="preserve">, und recht bittest. Und ob du es schon </w:t>
      </w:r>
      <w:proofErr w:type="spellStart"/>
      <w:r>
        <w:t>itzond</w:t>
      </w:r>
      <w:proofErr w:type="spellEnd"/>
      <w:r>
        <w:t xml:space="preserve"> nicht </w:t>
      </w:r>
      <w:proofErr w:type="spellStart"/>
      <w:r>
        <w:t>befündest</w:t>
      </w:r>
      <w:proofErr w:type="spellEnd"/>
      <w:r>
        <w:t xml:space="preserve">, so klopfe nur an, er </w:t>
      </w:r>
      <w:proofErr w:type="spellStart"/>
      <w:r>
        <w:t>wurt</w:t>
      </w:r>
      <w:proofErr w:type="spellEnd"/>
      <w:r>
        <w:t xml:space="preserve"> öffnen und dich </w:t>
      </w:r>
      <w:proofErr w:type="spellStart"/>
      <w:r>
        <w:t>getrülich</w:t>
      </w:r>
      <w:proofErr w:type="spellEnd"/>
      <w:r>
        <w:t xml:space="preserve"> im </w:t>
      </w:r>
      <w:proofErr w:type="spellStart"/>
      <w:r>
        <w:t>Inlaßen</w:t>
      </w:r>
      <w:proofErr w:type="spellEnd"/>
      <w:r>
        <w:t xml:space="preserve">. Ja er klopfet </w:t>
      </w:r>
      <w:proofErr w:type="spellStart"/>
      <w:r>
        <w:t>selbs</w:t>
      </w:r>
      <w:proofErr w:type="spellEnd"/>
      <w:r>
        <w:t xml:space="preserve"> an, Apo. 3; dann </w:t>
      </w:r>
      <w:proofErr w:type="spellStart"/>
      <w:r>
        <w:t>syn</w:t>
      </w:r>
      <w:proofErr w:type="spellEnd"/>
      <w:r>
        <w:t xml:space="preserve"> </w:t>
      </w:r>
      <w:proofErr w:type="spellStart"/>
      <w:r>
        <w:t>gnad</w:t>
      </w:r>
      <w:proofErr w:type="spellEnd"/>
      <w:r>
        <w:t xml:space="preserve"> ist allen </w:t>
      </w:r>
      <w:proofErr w:type="spellStart"/>
      <w:r>
        <w:t>menschen</w:t>
      </w:r>
      <w:proofErr w:type="spellEnd"/>
      <w:r>
        <w:t xml:space="preserve"> erschienen. Tit. 2. Er suchet das verloren schaff </w:t>
      </w:r>
      <w:proofErr w:type="spellStart"/>
      <w:r>
        <w:t>selbs</w:t>
      </w:r>
      <w:proofErr w:type="spellEnd"/>
      <w:r>
        <w:t xml:space="preserve"> in der Wüste. Lu. 15. Der Herr will </w:t>
      </w:r>
      <w:proofErr w:type="spellStart"/>
      <w:r>
        <w:t>nit</w:t>
      </w:r>
      <w:proofErr w:type="spellEnd"/>
      <w:r>
        <w:t xml:space="preserve">, das </w:t>
      </w:r>
      <w:proofErr w:type="spellStart"/>
      <w:r>
        <w:t>jemant</w:t>
      </w:r>
      <w:proofErr w:type="spellEnd"/>
      <w:r>
        <w:t xml:space="preserve"> verloren werde, sonder das sich </w:t>
      </w:r>
      <w:proofErr w:type="spellStart"/>
      <w:r>
        <w:t>jederman</w:t>
      </w:r>
      <w:proofErr w:type="spellEnd"/>
      <w:r>
        <w:t xml:space="preserve"> zur </w:t>
      </w:r>
      <w:proofErr w:type="spellStart"/>
      <w:r>
        <w:t>buß</w:t>
      </w:r>
      <w:proofErr w:type="spellEnd"/>
      <w:r>
        <w:t xml:space="preserve"> </w:t>
      </w:r>
      <w:proofErr w:type="spellStart"/>
      <w:r>
        <w:t>kere</w:t>
      </w:r>
      <w:proofErr w:type="spellEnd"/>
      <w:r>
        <w:t xml:space="preserve">. 2. Pet. 3. Allein </w:t>
      </w:r>
      <w:proofErr w:type="spellStart"/>
      <w:r>
        <w:t>kere</w:t>
      </w:r>
      <w:proofErr w:type="spellEnd"/>
      <w:r>
        <w:t xml:space="preserve"> dich von </w:t>
      </w:r>
      <w:proofErr w:type="spellStart"/>
      <w:r>
        <w:t>hertzen</w:t>
      </w:r>
      <w:proofErr w:type="spellEnd"/>
      <w:r>
        <w:t xml:space="preserve"> zu Im, dem hirten deiner </w:t>
      </w:r>
      <w:proofErr w:type="spellStart"/>
      <w:r>
        <w:t>seelen</w:t>
      </w:r>
      <w:proofErr w:type="spellEnd"/>
      <w:r>
        <w:t xml:space="preserve">, er rufet dir so </w:t>
      </w:r>
      <w:proofErr w:type="spellStart"/>
      <w:r>
        <w:t>früntlichen</w:t>
      </w:r>
      <w:proofErr w:type="spellEnd"/>
      <w:r>
        <w:t xml:space="preserve">: </w:t>
      </w:r>
      <w:proofErr w:type="spellStart"/>
      <w:r>
        <w:t>Kompt</w:t>
      </w:r>
      <w:proofErr w:type="spellEnd"/>
      <w:r>
        <w:t xml:space="preserve"> her zu mir, spricht er, die </w:t>
      </w:r>
      <w:proofErr w:type="spellStart"/>
      <w:r>
        <w:t>ir</w:t>
      </w:r>
      <w:proofErr w:type="spellEnd"/>
      <w:r>
        <w:t xml:space="preserve"> müheselig und beschwert </w:t>
      </w:r>
      <w:proofErr w:type="spellStart"/>
      <w:r>
        <w:t>syn</w:t>
      </w:r>
      <w:proofErr w:type="spellEnd"/>
      <w:r>
        <w:t xml:space="preserve">, ich </w:t>
      </w:r>
      <w:proofErr w:type="spellStart"/>
      <w:r>
        <w:t>wil</w:t>
      </w:r>
      <w:proofErr w:type="spellEnd"/>
      <w:r>
        <w:t xml:space="preserve"> </w:t>
      </w:r>
      <w:proofErr w:type="spellStart"/>
      <w:r>
        <w:t>uch</w:t>
      </w:r>
      <w:proofErr w:type="spellEnd"/>
      <w:r>
        <w:t xml:space="preserve"> erquicken. Mat. 11. Wenn dir nun etwas </w:t>
      </w:r>
      <w:proofErr w:type="spellStart"/>
      <w:r>
        <w:t>müßfall</w:t>
      </w:r>
      <w:proofErr w:type="spellEnd"/>
      <w:r>
        <w:t xml:space="preserve"> </w:t>
      </w:r>
      <w:proofErr w:type="spellStart"/>
      <w:r>
        <w:t>dinne</w:t>
      </w:r>
      <w:proofErr w:type="spellEnd"/>
      <w:r>
        <w:t xml:space="preserve"> </w:t>
      </w:r>
      <w:proofErr w:type="spellStart"/>
      <w:r>
        <w:t>sünd</w:t>
      </w:r>
      <w:proofErr w:type="spellEnd"/>
      <w:r>
        <w:t xml:space="preserve"> und </w:t>
      </w:r>
      <w:proofErr w:type="spellStart"/>
      <w:r>
        <w:t>forcht</w:t>
      </w:r>
      <w:proofErr w:type="spellEnd"/>
      <w:r>
        <w:t xml:space="preserve"> vor dem Gericht Gotts in </w:t>
      </w:r>
      <w:proofErr w:type="spellStart"/>
      <w:r>
        <w:t>bedenkong</w:t>
      </w:r>
      <w:proofErr w:type="spellEnd"/>
      <w:r>
        <w:t xml:space="preserve"> der </w:t>
      </w:r>
      <w:proofErr w:type="spellStart"/>
      <w:r>
        <w:t>gnaden</w:t>
      </w:r>
      <w:proofErr w:type="spellEnd"/>
      <w:r>
        <w:t xml:space="preserve"> Christi </w:t>
      </w:r>
      <w:proofErr w:type="spellStart"/>
      <w:r>
        <w:t>zustöt</w:t>
      </w:r>
      <w:proofErr w:type="spellEnd"/>
      <w:r>
        <w:t xml:space="preserve">, so gedenke </w:t>
      </w:r>
      <w:proofErr w:type="spellStart"/>
      <w:r>
        <w:t>nurt</w:t>
      </w:r>
      <w:proofErr w:type="spellEnd"/>
      <w:r>
        <w:t xml:space="preserve"> das </w:t>
      </w:r>
      <w:proofErr w:type="spellStart"/>
      <w:r>
        <w:t>itzond</w:t>
      </w:r>
      <w:proofErr w:type="spellEnd"/>
      <w:r>
        <w:t xml:space="preserve"> Christus dir ins herz predigt und du hörest heut, das ist derselbigen </w:t>
      </w:r>
      <w:proofErr w:type="spellStart"/>
      <w:r>
        <w:t>Zitt</w:t>
      </w:r>
      <w:proofErr w:type="spellEnd"/>
      <w:r>
        <w:t xml:space="preserve">, </w:t>
      </w:r>
      <w:proofErr w:type="spellStart"/>
      <w:r>
        <w:t>syne</w:t>
      </w:r>
      <w:proofErr w:type="spellEnd"/>
      <w:r>
        <w:t xml:space="preserve"> </w:t>
      </w:r>
      <w:proofErr w:type="spellStart"/>
      <w:r>
        <w:t>stymm</w:t>
      </w:r>
      <w:proofErr w:type="spellEnd"/>
      <w:r>
        <w:t xml:space="preserve">, </w:t>
      </w:r>
      <w:proofErr w:type="spellStart"/>
      <w:r>
        <w:t>umbsihe</w:t>
      </w:r>
      <w:proofErr w:type="spellEnd"/>
      <w:r>
        <w:t xml:space="preserve"> dich </w:t>
      </w:r>
      <w:proofErr w:type="spellStart"/>
      <w:r>
        <w:t>wol</w:t>
      </w:r>
      <w:proofErr w:type="spellEnd"/>
      <w:r>
        <w:t xml:space="preserve"> das du </w:t>
      </w:r>
      <w:proofErr w:type="spellStart"/>
      <w:r>
        <w:t>din</w:t>
      </w:r>
      <w:proofErr w:type="spellEnd"/>
      <w:r>
        <w:t xml:space="preserve"> </w:t>
      </w:r>
      <w:proofErr w:type="spellStart"/>
      <w:r>
        <w:t>hertz</w:t>
      </w:r>
      <w:proofErr w:type="spellEnd"/>
      <w:r>
        <w:t xml:space="preserve"> </w:t>
      </w:r>
      <w:proofErr w:type="spellStart"/>
      <w:r>
        <w:t>nit</w:t>
      </w:r>
      <w:proofErr w:type="spellEnd"/>
      <w:r>
        <w:t xml:space="preserve"> </w:t>
      </w:r>
      <w:proofErr w:type="spellStart"/>
      <w:r>
        <w:t>verhertest</w:t>
      </w:r>
      <w:proofErr w:type="spellEnd"/>
      <w:r>
        <w:t xml:space="preserve">, Heb. 4. Sust </w:t>
      </w:r>
      <w:proofErr w:type="spellStart"/>
      <w:r>
        <w:t>wurstu</w:t>
      </w:r>
      <w:proofErr w:type="spellEnd"/>
      <w:r>
        <w:t xml:space="preserve"> </w:t>
      </w:r>
      <w:proofErr w:type="spellStart"/>
      <w:r>
        <w:t>nymmer</w:t>
      </w:r>
      <w:proofErr w:type="spellEnd"/>
      <w:r>
        <w:t xml:space="preserve"> die angeboten </w:t>
      </w:r>
      <w:proofErr w:type="spellStart"/>
      <w:r>
        <w:t>gnad</w:t>
      </w:r>
      <w:proofErr w:type="spellEnd"/>
      <w:r>
        <w:t xml:space="preserve"> erlangen und </w:t>
      </w:r>
      <w:proofErr w:type="spellStart"/>
      <w:r>
        <w:t>ußerhalb</w:t>
      </w:r>
      <w:proofErr w:type="spellEnd"/>
      <w:r>
        <w:t xml:space="preserve"> der rügen </w:t>
      </w:r>
      <w:proofErr w:type="spellStart"/>
      <w:r>
        <w:t>pliben</w:t>
      </w:r>
      <w:proofErr w:type="spellEnd"/>
      <w:r>
        <w:t xml:space="preserve"> </w:t>
      </w:r>
      <w:proofErr w:type="spellStart"/>
      <w:r>
        <w:t>müßen</w:t>
      </w:r>
      <w:proofErr w:type="spellEnd"/>
      <w:r>
        <w:t xml:space="preserve">. </w:t>
      </w:r>
      <w:proofErr w:type="spellStart"/>
      <w:r>
        <w:t>Drumb</w:t>
      </w:r>
      <w:proofErr w:type="spellEnd"/>
      <w:r>
        <w:t xml:space="preserve"> </w:t>
      </w:r>
      <w:proofErr w:type="spellStart"/>
      <w:r>
        <w:t>nymm</w:t>
      </w:r>
      <w:proofErr w:type="spellEnd"/>
      <w:r>
        <w:t xml:space="preserve"> dich an alle stund on </w:t>
      </w:r>
      <w:proofErr w:type="spellStart"/>
      <w:r>
        <w:t>underlaße</w:t>
      </w:r>
      <w:proofErr w:type="spellEnd"/>
      <w:r>
        <w:t xml:space="preserve">, und bekümmere dich </w:t>
      </w:r>
      <w:proofErr w:type="spellStart"/>
      <w:r>
        <w:t>umb</w:t>
      </w:r>
      <w:proofErr w:type="spellEnd"/>
      <w:r>
        <w:t xml:space="preserve"> die </w:t>
      </w:r>
      <w:proofErr w:type="spellStart"/>
      <w:r>
        <w:t>seligkeit</w:t>
      </w:r>
      <w:proofErr w:type="spellEnd"/>
      <w:r>
        <w:t xml:space="preserve">, der </w:t>
      </w:r>
      <w:proofErr w:type="spellStart"/>
      <w:r>
        <w:t>anfang</w:t>
      </w:r>
      <w:proofErr w:type="spellEnd"/>
      <w:r>
        <w:t xml:space="preserve"> ist </w:t>
      </w:r>
      <w:proofErr w:type="spellStart"/>
      <w:r>
        <w:t>wol</w:t>
      </w:r>
      <w:proofErr w:type="spellEnd"/>
      <w:r>
        <w:t xml:space="preserve"> schwer, aber in der </w:t>
      </w:r>
      <w:proofErr w:type="spellStart"/>
      <w:r>
        <w:t>erfarong</w:t>
      </w:r>
      <w:proofErr w:type="spellEnd"/>
      <w:r>
        <w:t xml:space="preserve"> </w:t>
      </w:r>
      <w:proofErr w:type="spellStart"/>
      <w:r>
        <w:t>wirt</w:t>
      </w:r>
      <w:proofErr w:type="spellEnd"/>
      <w:r>
        <w:t xml:space="preserve"> dir </w:t>
      </w:r>
      <w:proofErr w:type="spellStart"/>
      <w:r>
        <w:t>syn</w:t>
      </w:r>
      <w:proofErr w:type="spellEnd"/>
      <w:r>
        <w:t xml:space="preserve"> Joch geringer werden. Math. 11. Nun </w:t>
      </w:r>
      <w:proofErr w:type="spellStart"/>
      <w:r>
        <w:t>wyter</w:t>
      </w:r>
      <w:proofErr w:type="spellEnd"/>
      <w:r>
        <w:t xml:space="preserve"> </w:t>
      </w:r>
      <w:proofErr w:type="spellStart"/>
      <w:r>
        <w:t>uß</w:t>
      </w:r>
      <w:proofErr w:type="spellEnd"/>
      <w:r>
        <w:t xml:space="preserve"> </w:t>
      </w:r>
      <w:proofErr w:type="spellStart"/>
      <w:r>
        <w:t>sollichem</w:t>
      </w:r>
      <w:proofErr w:type="spellEnd"/>
      <w:r>
        <w:t xml:space="preserve"> </w:t>
      </w:r>
      <w:proofErr w:type="spellStart"/>
      <w:r>
        <w:t>tod</w:t>
      </w:r>
      <w:proofErr w:type="spellEnd"/>
      <w:r>
        <w:t xml:space="preserve"> des herrschenden Christi </w:t>
      </w:r>
      <w:proofErr w:type="spellStart"/>
      <w:r>
        <w:t>erfare</w:t>
      </w:r>
      <w:proofErr w:type="spellEnd"/>
      <w:r>
        <w:t xml:space="preserve"> ich und andre </w:t>
      </w:r>
      <w:proofErr w:type="spellStart"/>
      <w:r>
        <w:t>sünder</w:t>
      </w:r>
      <w:proofErr w:type="spellEnd"/>
      <w:r>
        <w:t xml:space="preserve"> was </w:t>
      </w:r>
      <w:proofErr w:type="spellStart"/>
      <w:r>
        <w:t>sünd</w:t>
      </w:r>
      <w:proofErr w:type="spellEnd"/>
      <w:r>
        <w:t xml:space="preserve"> und was in uns wider Gott ist, nemlich </w:t>
      </w:r>
      <w:proofErr w:type="spellStart"/>
      <w:r>
        <w:t>nit</w:t>
      </w:r>
      <w:proofErr w:type="spellEnd"/>
      <w:r>
        <w:t xml:space="preserve"> allein unser </w:t>
      </w:r>
      <w:proofErr w:type="spellStart"/>
      <w:r>
        <w:t>selbs</w:t>
      </w:r>
      <w:proofErr w:type="spellEnd"/>
      <w:r>
        <w:t xml:space="preserve"> tun und </w:t>
      </w:r>
      <w:proofErr w:type="spellStart"/>
      <w:r>
        <w:t>laßen</w:t>
      </w:r>
      <w:proofErr w:type="spellEnd"/>
      <w:r>
        <w:t xml:space="preserve">, </w:t>
      </w:r>
      <w:proofErr w:type="spellStart"/>
      <w:r>
        <w:t>sunder</w:t>
      </w:r>
      <w:proofErr w:type="spellEnd"/>
      <w:r>
        <w:t xml:space="preserve"> all unser verstand, sinn, </w:t>
      </w:r>
      <w:proofErr w:type="spellStart"/>
      <w:r>
        <w:t>gemüt</w:t>
      </w:r>
      <w:proofErr w:type="spellEnd"/>
      <w:r>
        <w:t xml:space="preserve">, </w:t>
      </w:r>
      <w:proofErr w:type="spellStart"/>
      <w:r>
        <w:t>hertz</w:t>
      </w:r>
      <w:proofErr w:type="spellEnd"/>
      <w:r>
        <w:t xml:space="preserve"> und </w:t>
      </w:r>
      <w:proofErr w:type="spellStart"/>
      <w:r>
        <w:t>gantz</w:t>
      </w:r>
      <w:proofErr w:type="spellEnd"/>
      <w:r>
        <w:t xml:space="preserve"> </w:t>
      </w:r>
      <w:proofErr w:type="spellStart"/>
      <w:r>
        <w:t>natur</w:t>
      </w:r>
      <w:proofErr w:type="spellEnd"/>
      <w:r>
        <w:t xml:space="preserve"> ist </w:t>
      </w:r>
      <w:proofErr w:type="spellStart"/>
      <w:r>
        <w:t>luter</w:t>
      </w:r>
      <w:proofErr w:type="spellEnd"/>
      <w:r>
        <w:t xml:space="preserve"> </w:t>
      </w:r>
      <w:proofErr w:type="spellStart"/>
      <w:r>
        <w:t>sünd</w:t>
      </w:r>
      <w:proofErr w:type="spellEnd"/>
      <w:r>
        <w:t xml:space="preserve"> und ein fluch und </w:t>
      </w:r>
      <w:proofErr w:type="spellStart"/>
      <w:r>
        <w:t>findschafft</w:t>
      </w:r>
      <w:proofErr w:type="spellEnd"/>
      <w:r>
        <w:t xml:space="preserve"> wider </w:t>
      </w:r>
      <w:proofErr w:type="spellStart"/>
      <w:r>
        <w:t>gott</w:t>
      </w:r>
      <w:proofErr w:type="spellEnd"/>
      <w:r>
        <w:t xml:space="preserve"> den </w:t>
      </w:r>
      <w:proofErr w:type="spellStart"/>
      <w:r>
        <w:t>hern</w:t>
      </w:r>
      <w:proofErr w:type="spellEnd"/>
      <w:r>
        <w:t xml:space="preserve">. Das haben wir alle von Adams </w:t>
      </w:r>
      <w:proofErr w:type="spellStart"/>
      <w:r>
        <w:t>übertrettong</w:t>
      </w:r>
      <w:proofErr w:type="spellEnd"/>
      <w:r>
        <w:t xml:space="preserve">. Er ist in den todt gefallen, uns </w:t>
      </w:r>
      <w:proofErr w:type="spellStart"/>
      <w:r>
        <w:t>hatt</w:t>
      </w:r>
      <w:proofErr w:type="spellEnd"/>
      <w:r>
        <w:t xml:space="preserve"> er im noch geartet, </w:t>
      </w:r>
      <w:proofErr w:type="spellStart"/>
      <w:r>
        <w:t>gebirte</w:t>
      </w:r>
      <w:proofErr w:type="spellEnd"/>
      <w:r>
        <w:t xml:space="preserve"> dem </w:t>
      </w:r>
      <w:proofErr w:type="spellStart"/>
      <w:r>
        <w:t>tödter</w:t>
      </w:r>
      <w:proofErr w:type="spellEnd"/>
      <w:r>
        <w:t xml:space="preserve"> nichts dann todte Kinder, dann durch des einen </w:t>
      </w:r>
      <w:proofErr w:type="spellStart"/>
      <w:r>
        <w:t>sünd</w:t>
      </w:r>
      <w:proofErr w:type="spellEnd"/>
      <w:r>
        <w:t xml:space="preserve"> </w:t>
      </w:r>
      <w:proofErr w:type="spellStart"/>
      <w:r>
        <w:t>hatt</w:t>
      </w:r>
      <w:proofErr w:type="spellEnd"/>
      <w:r>
        <w:t xml:space="preserve"> der todt </w:t>
      </w:r>
      <w:proofErr w:type="spellStart"/>
      <w:r>
        <w:t>geherschet</w:t>
      </w:r>
      <w:proofErr w:type="spellEnd"/>
      <w:r>
        <w:t xml:space="preserve"> und ist die </w:t>
      </w:r>
      <w:proofErr w:type="spellStart"/>
      <w:r>
        <w:t>Verdamnuß</w:t>
      </w:r>
      <w:proofErr w:type="spellEnd"/>
      <w:r>
        <w:t xml:space="preserve"> kommen über alle Menschen. Ro. 5. </w:t>
      </w:r>
      <w:proofErr w:type="spellStart"/>
      <w:r>
        <w:t>Daruff</w:t>
      </w:r>
      <w:proofErr w:type="spellEnd"/>
      <w:r>
        <w:t xml:space="preserve"> auch die </w:t>
      </w:r>
      <w:proofErr w:type="spellStart"/>
      <w:r>
        <w:t>geschrifft</w:t>
      </w:r>
      <w:proofErr w:type="spellEnd"/>
      <w:r>
        <w:t xml:space="preserve"> </w:t>
      </w:r>
      <w:proofErr w:type="spellStart"/>
      <w:r>
        <w:t>züget</w:t>
      </w:r>
      <w:proofErr w:type="spellEnd"/>
      <w:r>
        <w:t xml:space="preserve">: Was </w:t>
      </w:r>
      <w:proofErr w:type="spellStart"/>
      <w:r>
        <w:t>uß</w:t>
      </w:r>
      <w:proofErr w:type="spellEnd"/>
      <w:r>
        <w:t xml:space="preserve"> </w:t>
      </w:r>
      <w:proofErr w:type="spellStart"/>
      <w:r>
        <w:t>fleisch</w:t>
      </w:r>
      <w:proofErr w:type="spellEnd"/>
      <w:r>
        <w:t xml:space="preserve"> geboren </w:t>
      </w:r>
      <w:proofErr w:type="spellStart"/>
      <w:r>
        <w:t>wirt</w:t>
      </w:r>
      <w:proofErr w:type="spellEnd"/>
      <w:r>
        <w:t xml:space="preserve">, das ist </w:t>
      </w:r>
      <w:proofErr w:type="spellStart"/>
      <w:r>
        <w:t>fleisch</w:t>
      </w:r>
      <w:proofErr w:type="spellEnd"/>
      <w:r>
        <w:t xml:space="preserve"> Joan. 3. </w:t>
      </w:r>
      <w:proofErr w:type="spellStart"/>
      <w:r>
        <w:t>fleisch</w:t>
      </w:r>
      <w:proofErr w:type="spellEnd"/>
      <w:r>
        <w:t xml:space="preserve"> und </w:t>
      </w:r>
      <w:proofErr w:type="spellStart"/>
      <w:r>
        <w:t>blut</w:t>
      </w:r>
      <w:proofErr w:type="spellEnd"/>
      <w:r>
        <w:t xml:space="preserve"> können </w:t>
      </w:r>
      <w:proofErr w:type="spellStart"/>
      <w:r>
        <w:t>nit</w:t>
      </w:r>
      <w:proofErr w:type="spellEnd"/>
      <w:r>
        <w:t xml:space="preserve"> das Reich Gotts ererben 1. Cor. 15. </w:t>
      </w:r>
      <w:proofErr w:type="spellStart"/>
      <w:r>
        <w:t>Syhe</w:t>
      </w:r>
      <w:proofErr w:type="spellEnd"/>
      <w:r>
        <w:t xml:space="preserve"> ich bin in </w:t>
      </w:r>
      <w:proofErr w:type="spellStart"/>
      <w:r>
        <w:t>untugend</w:t>
      </w:r>
      <w:proofErr w:type="spellEnd"/>
      <w:r>
        <w:t xml:space="preserve"> gemacht und in </w:t>
      </w:r>
      <w:proofErr w:type="spellStart"/>
      <w:r>
        <w:t>sünd</w:t>
      </w:r>
      <w:proofErr w:type="spellEnd"/>
      <w:r>
        <w:t xml:space="preserve"> </w:t>
      </w:r>
      <w:proofErr w:type="spellStart"/>
      <w:r>
        <w:t>hatt</w:t>
      </w:r>
      <w:proofErr w:type="spellEnd"/>
      <w:r>
        <w:t xml:space="preserve"> mich </w:t>
      </w:r>
      <w:proofErr w:type="spellStart"/>
      <w:r>
        <w:t>entpfangen</w:t>
      </w:r>
      <w:proofErr w:type="spellEnd"/>
      <w:r>
        <w:t xml:space="preserve"> </w:t>
      </w:r>
      <w:proofErr w:type="spellStart"/>
      <w:r>
        <w:t>myne</w:t>
      </w:r>
      <w:proofErr w:type="spellEnd"/>
      <w:r>
        <w:t xml:space="preserve"> </w:t>
      </w:r>
      <w:proofErr w:type="spellStart"/>
      <w:r>
        <w:t>Muter</w:t>
      </w:r>
      <w:proofErr w:type="spellEnd"/>
      <w:r>
        <w:t xml:space="preserve">. ps. 51. Wir waren </w:t>
      </w:r>
      <w:proofErr w:type="spellStart"/>
      <w:r>
        <w:t>weilandt</w:t>
      </w:r>
      <w:proofErr w:type="spellEnd"/>
      <w:r>
        <w:t xml:space="preserve"> von </w:t>
      </w:r>
      <w:proofErr w:type="spellStart"/>
      <w:r>
        <w:t>natur</w:t>
      </w:r>
      <w:proofErr w:type="spellEnd"/>
      <w:r>
        <w:t xml:space="preserve"> Kinder des Zorns, wie auch andere. Eph. 2. Alles </w:t>
      </w:r>
      <w:proofErr w:type="spellStart"/>
      <w:r>
        <w:t>diechten</w:t>
      </w:r>
      <w:proofErr w:type="spellEnd"/>
      <w:r>
        <w:t xml:space="preserve"> der </w:t>
      </w:r>
      <w:proofErr w:type="spellStart"/>
      <w:r>
        <w:t>gedanken</w:t>
      </w:r>
      <w:proofErr w:type="spellEnd"/>
      <w:r>
        <w:t xml:space="preserve"> des </w:t>
      </w:r>
      <w:proofErr w:type="spellStart"/>
      <w:r>
        <w:t>menschen</w:t>
      </w:r>
      <w:proofErr w:type="spellEnd"/>
      <w:r>
        <w:t xml:space="preserve"> </w:t>
      </w:r>
      <w:proofErr w:type="spellStart"/>
      <w:r>
        <w:t>hertzens</w:t>
      </w:r>
      <w:proofErr w:type="spellEnd"/>
      <w:r>
        <w:t xml:space="preserve"> </w:t>
      </w:r>
      <w:proofErr w:type="spellStart"/>
      <w:r>
        <w:t>synt</w:t>
      </w:r>
      <w:proofErr w:type="spellEnd"/>
      <w:r>
        <w:t xml:space="preserve"> nichts wann </w:t>
      </w:r>
      <w:proofErr w:type="spellStart"/>
      <w:r>
        <w:t>boeß</w:t>
      </w:r>
      <w:proofErr w:type="spellEnd"/>
      <w:r>
        <w:t xml:space="preserve">. Gen. VI. Dazu </w:t>
      </w:r>
      <w:proofErr w:type="spellStart"/>
      <w:r>
        <w:t>soltu</w:t>
      </w:r>
      <w:proofErr w:type="spellEnd"/>
      <w:r>
        <w:t xml:space="preserve"> die </w:t>
      </w:r>
      <w:proofErr w:type="spellStart"/>
      <w:r>
        <w:t>zehen</w:t>
      </w:r>
      <w:proofErr w:type="spellEnd"/>
      <w:r>
        <w:t xml:space="preserve"> gebot für </w:t>
      </w:r>
      <w:proofErr w:type="spellStart"/>
      <w:r>
        <w:t>augen</w:t>
      </w:r>
      <w:proofErr w:type="spellEnd"/>
      <w:r>
        <w:t xml:space="preserve"> setzen, die dir </w:t>
      </w:r>
      <w:proofErr w:type="spellStart"/>
      <w:r>
        <w:t>fürtragen</w:t>
      </w:r>
      <w:proofErr w:type="spellEnd"/>
      <w:r>
        <w:t xml:space="preserve"> wie du innerlichen mit herzlichem vertrauen und lieb gegen Gott und </w:t>
      </w:r>
      <w:proofErr w:type="spellStart"/>
      <w:r>
        <w:t>ußerlichen</w:t>
      </w:r>
      <w:proofErr w:type="spellEnd"/>
      <w:r>
        <w:t xml:space="preserve"> durch </w:t>
      </w:r>
      <w:proofErr w:type="spellStart"/>
      <w:r>
        <w:t>ungeferbte</w:t>
      </w:r>
      <w:proofErr w:type="spellEnd"/>
      <w:r>
        <w:t xml:space="preserve"> liebe gegen dem </w:t>
      </w:r>
      <w:proofErr w:type="spellStart"/>
      <w:r>
        <w:t>nechsten</w:t>
      </w:r>
      <w:proofErr w:type="spellEnd"/>
      <w:r>
        <w:t xml:space="preserve"> </w:t>
      </w:r>
      <w:proofErr w:type="spellStart"/>
      <w:r>
        <w:t>geschikt</w:t>
      </w:r>
      <w:proofErr w:type="spellEnd"/>
      <w:r>
        <w:t xml:space="preserve"> </w:t>
      </w:r>
      <w:proofErr w:type="spellStart"/>
      <w:r>
        <w:t>syen</w:t>
      </w:r>
      <w:proofErr w:type="spellEnd"/>
      <w:r>
        <w:t xml:space="preserve"> </w:t>
      </w:r>
      <w:proofErr w:type="spellStart"/>
      <w:r>
        <w:t>soltest</w:t>
      </w:r>
      <w:proofErr w:type="spellEnd"/>
      <w:r>
        <w:t xml:space="preserve">, das du </w:t>
      </w:r>
      <w:proofErr w:type="spellStart"/>
      <w:r>
        <w:t>nit</w:t>
      </w:r>
      <w:proofErr w:type="spellEnd"/>
      <w:r>
        <w:t xml:space="preserve"> bist noch </w:t>
      </w:r>
      <w:proofErr w:type="spellStart"/>
      <w:r>
        <w:t>diner</w:t>
      </w:r>
      <w:proofErr w:type="spellEnd"/>
      <w:r>
        <w:t xml:space="preserve"> alten </w:t>
      </w:r>
      <w:proofErr w:type="spellStart"/>
      <w:r>
        <w:t>geburdt</w:t>
      </w:r>
      <w:proofErr w:type="spellEnd"/>
      <w:r>
        <w:t xml:space="preserve"> und natürlichem wesen. </w:t>
      </w:r>
    </w:p>
    <w:p w14:paraId="0E0A09DD" w14:textId="77777777" w:rsidR="00C81307" w:rsidRDefault="00C81307" w:rsidP="00C81307">
      <w:pPr>
        <w:pStyle w:val="berschrift2"/>
      </w:pPr>
      <w:r>
        <w:t>VI. Frag.</w:t>
      </w:r>
    </w:p>
    <w:p w14:paraId="3229254C" w14:textId="77777777" w:rsidR="00C81307" w:rsidRDefault="00C81307" w:rsidP="00C81307">
      <w:pPr>
        <w:pStyle w:val="StandardWeb"/>
      </w:pPr>
      <w:r>
        <w:t xml:space="preserve">Woher haben wir </w:t>
      </w:r>
      <w:proofErr w:type="spellStart"/>
      <w:r>
        <w:t>verzuhong</w:t>
      </w:r>
      <w:proofErr w:type="spellEnd"/>
      <w:r>
        <w:t xml:space="preserve"> der </w:t>
      </w:r>
      <w:proofErr w:type="spellStart"/>
      <w:r>
        <w:t>sünd</w:t>
      </w:r>
      <w:proofErr w:type="spellEnd"/>
      <w:r>
        <w:t xml:space="preserve">? </w:t>
      </w:r>
    </w:p>
    <w:p w14:paraId="6F88AF6B" w14:textId="77777777" w:rsidR="00C81307" w:rsidRDefault="00C81307" w:rsidP="00C81307">
      <w:pPr>
        <w:pStyle w:val="StandardWeb"/>
      </w:pPr>
      <w:proofErr w:type="spellStart"/>
      <w:r>
        <w:rPr>
          <w:rStyle w:val="Fett"/>
        </w:rPr>
        <w:t>Antwurt</w:t>
      </w:r>
      <w:proofErr w:type="spellEnd"/>
      <w:r>
        <w:rPr>
          <w:rStyle w:val="Fett"/>
        </w:rPr>
        <w:t>.</w:t>
      </w:r>
      <w:r>
        <w:t xml:space="preserve"> </w:t>
      </w:r>
    </w:p>
    <w:p w14:paraId="69BEA1C4" w14:textId="77777777" w:rsidR="00C81307" w:rsidRDefault="00C81307" w:rsidP="00C81307">
      <w:pPr>
        <w:pStyle w:val="StandardWeb"/>
      </w:pPr>
      <w:r>
        <w:t xml:space="preserve">Von dem erhöhten Christo unserem </w:t>
      </w:r>
      <w:proofErr w:type="spellStart"/>
      <w:r>
        <w:t>herren</w:t>
      </w:r>
      <w:proofErr w:type="spellEnd"/>
      <w:r>
        <w:t xml:space="preserve"> im </w:t>
      </w:r>
      <w:proofErr w:type="spellStart"/>
      <w:r>
        <w:t>himmel</w:t>
      </w:r>
      <w:proofErr w:type="spellEnd"/>
      <w:r>
        <w:t xml:space="preserve">, der </w:t>
      </w:r>
      <w:proofErr w:type="spellStart"/>
      <w:r>
        <w:t>selb</w:t>
      </w:r>
      <w:proofErr w:type="spellEnd"/>
      <w:r>
        <w:t xml:space="preserve"> ist unser </w:t>
      </w:r>
      <w:proofErr w:type="spellStart"/>
      <w:r>
        <w:t>erloesong</w:t>
      </w:r>
      <w:proofErr w:type="spellEnd"/>
      <w:r>
        <w:t xml:space="preserve">, er reinigt und heiliget unser </w:t>
      </w:r>
      <w:proofErr w:type="spellStart"/>
      <w:r>
        <w:t>gewißen</w:t>
      </w:r>
      <w:proofErr w:type="spellEnd"/>
      <w:r>
        <w:t xml:space="preserve">, mit der </w:t>
      </w:r>
      <w:proofErr w:type="spellStart"/>
      <w:r>
        <w:t>besprechong</w:t>
      </w:r>
      <w:proofErr w:type="spellEnd"/>
      <w:r>
        <w:t xml:space="preserve"> </w:t>
      </w:r>
      <w:proofErr w:type="spellStart"/>
      <w:r>
        <w:t>sins</w:t>
      </w:r>
      <w:proofErr w:type="spellEnd"/>
      <w:r>
        <w:t xml:space="preserve"> </w:t>
      </w:r>
      <w:proofErr w:type="spellStart"/>
      <w:r>
        <w:t>bluts</w:t>
      </w:r>
      <w:proofErr w:type="spellEnd"/>
      <w:r>
        <w:t xml:space="preserve">, er </w:t>
      </w:r>
      <w:proofErr w:type="spellStart"/>
      <w:r>
        <w:t>versynnet</w:t>
      </w:r>
      <w:proofErr w:type="spellEnd"/>
      <w:r>
        <w:t xml:space="preserve"> uns dem </w:t>
      </w:r>
      <w:proofErr w:type="spellStart"/>
      <w:r>
        <w:t>vatter</w:t>
      </w:r>
      <w:proofErr w:type="spellEnd"/>
      <w:r>
        <w:t xml:space="preserve">, er ist unser leben, </w:t>
      </w:r>
      <w:proofErr w:type="spellStart"/>
      <w:r>
        <w:t>seligkeit</w:t>
      </w:r>
      <w:proofErr w:type="spellEnd"/>
      <w:r>
        <w:t xml:space="preserve"> und alles, nichts </w:t>
      </w:r>
      <w:proofErr w:type="spellStart"/>
      <w:r>
        <w:t>ußgenommen</w:t>
      </w:r>
      <w:proofErr w:type="spellEnd"/>
      <w:r>
        <w:t xml:space="preserve">. </w:t>
      </w:r>
      <w:proofErr w:type="spellStart"/>
      <w:r>
        <w:t>Drumb</w:t>
      </w:r>
      <w:proofErr w:type="spellEnd"/>
      <w:r>
        <w:t xml:space="preserve"> die </w:t>
      </w:r>
      <w:proofErr w:type="spellStart"/>
      <w:r>
        <w:t>buß</w:t>
      </w:r>
      <w:proofErr w:type="spellEnd"/>
      <w:r>
        <w:t xml:space="preserve"> und </w:t>
      </w:r>
      <w:proofErr w:type="spellStart"/>
      <w:r>
        <w:t>verzühong</w:t>
      </w:r>
      <w:proofErr w:type="spellEnd"/>
      <w:r>
        <w:t xml:space="preserve"> der </w:t>
      </w:r>
      <w:proofErr w:type="spellStart"/>
      <w:r>
        <w:t>sünd</w:t>
      </w:r>
      <w:proofErr w:type="spellEnd"/>
      <w:r>
        <w:t xml:space="preserve"> in </w:t>
      </w:r>
      <w:proofErr w:type="spellStart"/>
      <w:r>
        <w:t>sym</w:t>
      </w:r>
      <w:proofErr w:type="spellEnd"/>
      <w:r>
        <w:t xml:space="preserve"> </w:t>
      </w:r>
      <w:proofErr w:type="spellStart"/>
      <w:r>
        <w:t>namen</w:t>
      </w:r>
      <w:proofErr w:type="spellEnd"/>
      <w:r>
        <w:t xml:space="preserve"> allein gepredigt werden soll, wie </w:t>
      </w:r>
      <w:proofErr w:type="spellStart"/>
      <w:r>
        <w:t>volget</w:t>
      </w:r>
      <w:proofErr w:type="spellEnd"/>
      <w:r>
        <w:t xml:space="preserve">: Thut </w:t>
      </w:r>
      <w:proofErr w:type="spellStart"/>
      <w:r>
        <w:t>buß</w:t>
      </w:r>
      <w:proofErr w:type="spellEnd"/>
      <w:r>
        <w:t xml:space="preserve"> und laß sich ein jeglicher </w:t>
      </w:r>
      <w:proofErr w:type="spellStart"/>
      <w:r>
        <w:t>tauffen</w:t>
      </w:r>
      <w:proofErr w:type="spellEnd"/>
      <w:r>
        <w:t xml:space="preserve"> uff den </w:t>
      </w:r>
      <w:proofErr w:type="spellStart"/>
      <w:r>
        <w:t>namen</w:t>
      </w:r>
      <w:proofErr w:type="spellEnd"/>
      <w:r>
        <w:t xml:space="preserve"> Jesu Christi zu </w:t>
      </w:r>
      <w:proofErr w:type="spellStart"/>
      <w:r>
        <w:t>vergebong</w:t>
      </w:r>
      <w:proofErr w:type="spellEnd"/>
      <w:r>
        <w:t xml:space="preserve"> der </w:t>
      </w:r>
      <w:proofErr w:type="spellStart"/>
      <w:r>
        <w:t>sünd</w:t>
      </w:r>
      <w:proofErr w:type="spellEnd"/>
      <w:r>
        <w:t xml:space="preserve">. </w:t>
      </w:r>
      <w:proofErr w:type="spellStart"/>
      <w:r>
        <w:t>Acto</w:t>
      </w:r>
      <w:proofErr w:type="spellEnd"/>
      <w:r>
        <w:t xml:space="preserve">. 2. </w:t>
      </w:r>
    </w:p>
    <w:p w14:paraId="5150CCD2" w14:textId="77777777" w:rsidR="00C81307" w:rsidRDefault="00C81307" w:rsidP="00C81307">
      <w:pPr>
        <w:pStyle w:val="StandardWeb"/>
      </w:pPr>
      <w:r>
        <w:t xml:space="preserve">Gott hat Jesum den </w:t>
      </w:r>
      <w:proofErr w:type="spellStart"/>
      <w:r>
        <w:t>gekrüzigten</w:t>
      </w:r>
      <w:proofErr w:type="spellEnd"/>
      <w:r>
        <w:t xml:space="preserve">, durch sin rechte </w:t>
      </w:r>
      <w:proofErr w:type="spellStart"/>
      <w:r>
        <w:t>handt</w:t>
      </w:r>
      <w:proofErr w:type="spellEnd"/>
      <w:r>
        <w:t xml:space="preserve"> erhöhet zu einem fürsten und </w:t>
      </w:r>
      <w:proofErr w:type="spellStart"/>
      <w:r>
        <w:t>heilandt</w:t>
      </w:r>
      <w:proofErr w:type="spellEnd"/>
      <w:r>
        <w:t xml:space="preserve">, zu geben Israel </w:t>
      </w:r>
      <w:proofErr w:type="spellStart"/>
      <w:r>
        <w:t>buße</w:t>
      </w:r>
      <w:proofErr w:type="spellEnd"/>
      <w:r>
        <w:t xml:space="preserve"> und </w:t>
      </w:r>
      <w:proofErr w:type="spellStart"/>
      <w:r>
        <w:t>vergebong</w:t>
      </w:r>
      <w:proofErr w:type="spellEnd"/>
      <w:r>
        <w:t xml:space="preserve"> der Sünde. </w:t>
      </w:r>
      <w:proofErr w:type="spellStart"/>
      <w:r>
        <w:t>Acto</w:t>
      </w:r>
      <w:proofErr w:type="spellEnd"/>
      <w:r>
        <w:t xml:space="preserve">. 5. Röm. 5. 1. Cor. 15, in uno </w:t>
      </w:r>
      <w:proofErr w:type="spellStart"/>
      <w:r>
        <w:t>homine</w:t>
      </w:r>
      <w:proofErr w:type="spellEnd"/>
      <w:r>
        <w:t xml:space="preserve"> omnes </w:t>
      </w:r>
      <w:proofErr w:type="spellStart"/>
      <w:r>
        <w:t>vivificabuntur</w:t>
      </w:r>
      <w:proofErr w:type="spellEnd"/>
      <w:r>
        <w:t xml:space="preserve">. Christus Jesus ist uns gemacht von Gott zur </w:t>
      </w:r>
      <w:proofErr w:type="spellStart"/>
      <w:r>
        <w:t>Wyßheit</w:t>
      </w:r>
      <w:proofErr w:type="spellEnd"/>
      <w:r>
        <w:t xml:space="preserve">, zur Gerechtigkeit, zur </w:t>
      </w:r>
      <w:proofErr w:type="spellStart"/>
      <w:r>
        <w:t>heiligung</w:t>
      </w:r>
      <w:proofErr w:type="spellEnd"/>
      <w:r>
        <w:t xml:space="preserve"> und zur Erlösung, uff das wie </w:t>
      </w:r>
      <w:proofErr w:type="spellStart"/>
      <w:r>
        <w:t>geschriben</w:t>
      </w:r>
      <w:proofErr w:type="spellEnd"/>
      <w:r>
        <w:t xml:space="preserve"> </w:t>
      </w:r>
      <w:proofErr w:type="spellStart"/>
      <w:r>
        <w:t>stöt</w:t>
      </w:r>
      <w:proofErr w:type="spellEnd"/>
      <w:r>
        <w:t xml:space="preserve">: wer sich </w:t>
      </w:r>
      <w:proofErr w:type="spellStart"/>
      <w:r>
        <w:t>ryeme</w:t>
      </w:r>
      <w:proofErr w:type="spellEnd"/>
      <w:r>
        <w:t xml:space="preserve">, der </w:t>
      </w:r>
      <w:proofErr w:type="spellStart"/>
      <w:r>
        <w:t>ryeme</w:t>
      </w:r>
      <w:proofErr w:type="spellEnd"/>
      <w:r>
        <w:t xml:space="preserve"> sich des </w:t>
      </w:r>
      <w:proofErr w:type="spellStart"/>
      <w:r>
        <w:t>herrn</w:t>
      </w:r>
      <w:proofErr w:type="spellEnd"/>
      <w:r>
        <w:t xml:space="preserve">. 1. Cor. 1. </w:t>
      </w:r>
    </w:p>
    <w:p w14:paraId="23CE6E5B" w14:textId="77777777" w:rsidR="00C81307" w:rsidRDefault="00C81307" w:rsidP="00C81307">
      <w:pPr>
        <w:pStyle w:val="StandardWeb"/>
      </w:pPr>
      <w:r>
        <w:t xml:space="preserve">Wer an den Son glaubt der hat das ewig leben. Joan. 3, dann die </w:t>
      </w:r>
      <w:proofErr w:type="spellStart"/>
      <w:r>
        <w:t>stachel</w:t>
      </w:r>
      <w:proofErr w:type="spellEnd"/>
      <w:r>
        <w:t xml:space="preserve"> der </w:t>
      </w:r>
      <w:proofErr w:type="spellStart"/>
      <w:r>
        <w:t>sünd</w:t>
      </w:r>
      <w:proofErr w:type="spellEnd"/>
      <w:r>
        <w:t xml:space="preserve"> ist der todt. Cor. </w:t>
      </w:r>
    </w:p>
    <w:p w14:paraId="416C5946" w14:textId="77777777" w:rsidR="00C81307" w:rsidRDefault="00C81307" w:rsidP="00C81307">
      <w:pPr>
        <w:pStyle w:val="StandardWeb"/>
      </w:pPr>
      <w:proofErr w:type="spellStart"/>
      <w:r>
        <w:t>Darumb</w:t>
      </w:r>
      <w:proofErr w:type="spellEnd"/>
      <w:r>
        <w:t xml:space="preserve"> so ist der Mensch Christus Jesus noch der </w:t>
      </w:r>
      <w:proofErr w:type="spellStart"/>
      <w:r>
        <w:t>uffersteong</w:t>
      </w:r>
      <w:proofErr w:type="spellEnd"/>
      <w:r>
        <w:t xml:space="preserve"> unser </w:t>
      </w:r>
      <w:proofErr w:type="spellStart"/>
      <w:r>
        <w:t>herr</w:t>
      </w:r>
      <w:proofErr w:type="spellEnd"/>
      <w:r>
        <w:t xml:space="preserve"> und Gott worden, Heb. 1. Col. 1. 1. Joh. 5. Ließe die Ort </w:t>
      </w:r>
      <w:proofErr w:type="spellStart"/>
      <w:r>
        <w:t>elbs</w:t>
      </w:r>
      <w:proofErr w:type="spellEnd"/>
      <w:r>
        <w:t xml:space="preserve">. Aber ich </w:t>
      </w:r>
      <w:proofErr w:type="spellStart"/>
      <w:r>
        <w:t>wolte</w:t>
      </w:r>
      <w:proofErr w:type="spellEnd"/>
      <w:r>
        <w:t xml:space="preserve"> </w:t>
      </w:r>
      <w:proofErr w:type="spellStart"/>
      <w:r>
        <w:t>vil</w:t>
      </w:r>
      <w:proofErr w:type="spellEnd"/>
      <w:r>
        <w:t xml:space="preserve"> lieber, das du in </w:t>
      </w:r>
      <w:proofErr w:type="spellStart"/>
      <w:r>
        <w:t>vergebong</w:t>
      </w:r>
      <w:proofErr w:type="spellEnd"/>
      <w:r>
        <w:t xml:space="preserve"> der </w:t>
      </w:r>
      <w:proofErr w:type="spellStart"/>
      <w:r>
        <w:t>sünd</w:t>
      </w:r>
      <w:proofErr w:type="spellEnd"/>
      <w:r>
        <w:t xml:space="preserve"> </w:t>
      </w:r>
      <w:proofErr w:type="spellStart"/>
      <w:r>
        <w:t>sollichs</w:t>
      </w:r>
      <w:proofErr w:type="spellEnd"/>
      <w:r>
        <w:t xml:space="preserve"> </w:t>
      </w:r>
      <w:proofErr w:type="spellStart"/>
      <w:r>
        <w:t>unverdunkelt</w:t>
      </w:r>
      <w:proofErr w:type="spellEnd"/>
      <w:r>
        <w:t xml:space="preserve"> </w:t>
      </w:r>
      <w:proofErr w:type="spellStart"/>
      <w:r>
        <w:t>selbs</w:t>
      </w:r>
      <w:proofErr w:type="spellEnd"/>
      <w:r>
        <w:t xml:space="preserve"> sehen und prüfen möchtest, weder </w:t>
      </w:r>
      <w:proofErr w:type="spellStart"/>
      <w:r>
        <w:t>ußwendiger</w:t>
      </w:r>
      <w:proofErr w:type="spellEnd"/>
      <w:r>
        <w:t xml:space="preserve"> weiß </w:t>
      </w:r>
      <w:proofErr w:type="spellStart"/>
      <w:r>
        <w:t>jn</w:t>
      </w:r>
      <w:proofErr w:type="spellEnd"/>
      <w:r>
        <w:t xml:space="preserve"> dem </w:t>
      </w:r>
      <w:proofErr w:type="spellStart"/>
      <w:r>
        <w:t>buchstaben</w:t>
      </w:r>
      <w:proofErr w:type="spellEnd"/>
      <w:r>
        <w:t xml:space="preserve"> lernen, welche noch ein fleischliche </w:t>
      </w:r>
      <w:proofErr w:type="spellStart"/>
      <w:r>
        <w:t>wyß</w:t>
      </w:r>
      <w:proofErr w:type="spellEnd"/>
      <w:r>
        <w:t xml:space="preserve"> </w:t>
      </w:r>
      <w:proofErr w:type="spellStart"/>
      <w:r>
        <w:t>plibt</w:t>
      </w:r>
      <w:proofErr w:type="spellEnd"/>
      <w:r>
        <w:t xml:space="preserve"> und die </w:t>
      </w:r>
      <w:proofErr w:type="spellStart"/>
      <w:r>
        <w:t>entlich</w:t>
      </w:r>
      <w:proofErr w:type="spellEnd"/>
      <w:r>
        <w:t xml:space="preserve"> </w:t>
      </w:r>
      <w:proofErr w:type="spellStart"/>
      <w:r>
        <w:t>nit</w:t>
      </w:r>
      <w:proofErr w:type="spellEnd"/>
      <w:r>
        <w:t xml:space="preserve"> kann nutz </w:t>
      </w:r>
      <w:proofErr w:type="spellStart"/>
      <w:r>
        <w:t>synn</w:t>
      </w:r>
      <w:proofErr w:type="spellEnd"/>
      <w:r>
        <w:t xml:space="preserve">. </w:t>
      </w:r>
    </w:p>
    <w:p w14:paraId="74A99F74" w14:textId="77777777" w:rsidR="00C81307" w:rsidRDefault="00C81307" w:rsidP="00C81307">
      <w:pPr>
        <w:pStyle w:val="berschrift2"/>
      </w:pPr>
      <w:r>
        <w:t>VII. Frag.</w:t>
      </w:r>
    </w:p>
    <w:p w14:paraId="2A571ADB" w14:textId="77777777" w:rsidR="00C81307" w:rsidRDefault="00C81307" w:rsidP="00C81307">
      <w:pPr>
        <w:pStyle w:val="StandardWeb"/>
      </w:pPr>
      <w:r>
        <w:t xml:space="preserve">Wie erlange und </w:t>
      </w:r>
      <w:proofErr w:type="spellStart"/>
      <w:r>
        <w:t>erfare</w:t>
      </w:r>
      <w:proofErr w:type="spellEnd"/>
      <w:r>
        <w:t xml:space="preserve"> ich der </w:t>
      </w:r>
      <w:proofErr w:type="spellStart"/>
      <w:r>
        <w:t>sünd</w:t>
      </w:r>
      <w:proofErr w:type="spellEnd"/>
      <w:r>
        <w:t xml:space="preserve"> </w:t>
      </w:r>
      <w:proofErr w:type="spellStart"/>
      <w:r>
        <w:t>vergebong</w:t>
      </w:r>
      <w:proofErr w:type="spellEnd"/>
      <w:r>
        <w:t xml:space="preserve"> von Christo. </w:t>
      </w:r>
    </w:p>
    <w:p w14:paraId="6AAE04D2" w14:textId="77777777" w:rsidR="00C81307" w:rsidRDefault="00C81307" w:rsidP="00C81307">
      <w:pPr>
        <w:pStyle w:val="StandardWeb"/>
      </w:pPr>
      <w:proofErr w:type="spellStart"/>
      <w:r>
        <w:rPr>
          <w:rStyle w:val="Fett"/>
        </w:rPr>
        <w:t>Antwurt</w:t>
      </w:r>
      <w:proofErr w:type="spellEnd"/>
      <w:r>
        <w:rPr>
          <w:rStyle w:val="Fett"/>
        </w:rPr>
        <w:t>.</w:t>
      </w:r>
      <w:r>
        <w:t xml:space="preserve"> </w:t>
      </w:r>
    </w:p>
    <w:p w14:paraId="30FBCE26" w14:textId="77777777" w:rsidR="00C81307" w:rsidRDefault="00C81307" w:rsidP="00C81307">
      <w:pPr>
        <w:pStyle w:val="StandardWeb"/>
      </w:pPr>
      <w:r>
        <w:t xml:space="preserve">Durch ein waren lebendigen Glauben an den selbigen Sun Gottes, an Christum Jesum den </w:t>
      </w:r>
      <w:proofErr w:type="spellStart"/>
      <w:r>
        <w:t>gekrüzigten</w:t>
      </w:r>
      <w:proofErr w:type="spellEnd"/>
      <w:r>
        <w:t xml:space="preserve"> welcher </w:t>
      </w:r>
      <w:proofErr w:type="spellStart"/>
      <w:r>
        <w:t>ufferstanden</w:t>
      </w:r>
      <w:proofErr w:type="spellEnd"/>
      <w:r>
        <w:t xml:space="preserve"> ist von den todten, uff das du durch </w:t>
      </w:r>
      <w:proofErr w:type="spellStart"/>
      <w:r>
        <w:t>syn</w:t>
      </w:r>
      <w:proofErr w:type="spellEnd"/>
      <w:r>
        <w:t xml:space="preserve"> geist in Im lebst, und er dich gerecht machte, den fluch </w:t>
      </w:r>
      <w:proofErr w:type="spellStart"/>
      <w:r>
        <w:t>uß</w:t>
      </w:r>
      <w:proofErr w:type="spellEnd"/>
      <w:r>
        <w:t xml:space="preserve"> </w:t>
      </w:r>
      <w:proofErr w:type="spellStart"/>
      <w:r>
        <w:t>dynem</w:t>
      </w:r>
      <w:proofErr w:type="spellEnd"/>
      <w:r>
        <w:t xml:space="preserve"> </w:t>
      </w:r>
      <w:proofErr w:type="spellStart"/>
      <w:r>
        <w:t>Hertzen</w:t>
      </w:r>
      <w:proofErr w:type="spellEnd"/>
      <w:r>
        <w:t xml:space="preserve"> tilgte, Gotts </w:t>
      </w:r>
      <w:proofErr w:type="spellStart"/>
      <w:r>
        <w:t>segen</w:t>
      </w:r>
      <w:proofErr w:type="spellEnd"/>
      <w:r>
        <w:t xml:space="preserve"> und </w:t>
      </w:r>
      <w:proofErr w:type="spellStart"/>
      <w:r>
        <w:t>gnad</w:t>
      </w:r>
      <w:proofErr w:type="spellEnd"/>
      <w:r>
        <w:t xml:space="preserve"> </w:t>
      </w:r>
      <w:proofErr w:type="spellStart"/>
      <w:r>
        <w:t>inschickte</w:t>
      </w:r>
      <w:proofErr w:type="spellEnd"/>
      <w:r>
        <w:t xml:space="preserve"> und </w:t>
      </w:r>
      <w:proofErr w:type="spellStart"/>
      <w:r>
        <w:t>kurtzab</w:t>
      </w:r>
      <w:proofErr w:type="spellEnd"/>
      <w:r>
        <w:t xml:space="preserve">, ein </w:t>
      </w:r>
      <w:proofErr w:type="spellStart"/>
      <w:r>
        <w:t>newen</w:t>
      </w:r>
      <w:proofErr w:type="spellEnd"/>
      <w:r>
        <w:t xml:space="preserve"> </w:t>
      </w:r>
      <w:proofErr w:type="spellStart"/>
      <w:r>
        <w:t>himmelschen</w:t>
      </w:r>
      <w:proofErr w:type="spellEnd"/>
      <w:r>
        <w:t xml:space="preserve"> </w:t>
      </w:r>
      <w:proofErr w:type="spellStart"/>
      <w:r>
        <w:t>menschen</w:t>
      </w:r>
      <w:proofErr w:type="spellEnd"/>
      <w:r>
        <w:t xml:space="preserve"> </w:t>
      </w:r>
      <w:proofErr w:type="spellStart"/>
      <w:r>
        <w:t>uß</w:t>
      </w:r>
      <w:proofErr w:type="spellEnd"/>
      <w:r>
        <w:t xml:space="preserve"> dir machte, der </w:t>
      </w:r>
      <w:proofErr w:type="spellStart"/>
      <w:r>
        <w:t>nit</w:t>
      </w:r>
      <w:proofErr w:type="spellEnd"/>
      <w:r>
        <w:t xml:space="preserve"> noch </w:t>
      </w:r>
      <w:proofErr w:type="spellStart"/>
      <w:r>
        <w:t>blut</w:t>
      </w:r>
      <w:proofErr w:type="spellEnd"/>
      <w:r>
        <w:t xml:space="preserve"> und </w:t>
      </w:r>
      <w:proofErr w:type="spellStart"/>
      <w:r>
        <w:t>fleisch</w:t>
      </w:r>
      <w:proofErr w:type="spellEnd"/>
      <w:r>
        <w:t xml:space="preserve"> </w:t>
      </w:r>
      <w:proofErr w:type="spellStart"/>
      <w:r>
        <w:t>sunder</w:t>
      </w:r>
      <w:proofErr w:type="spellEnd"/>
      <w:r>
        <w:t xml:space="preserve"> vom Geist Gotts fürder </w:t>
      </w:r>
      <w:proofErr w:type="spellStart"/>
      <w:r>
        <w:t>getriben</w:t>
      </w:r>
      <w:proofErr w:type="spellEnd"/>
      <w:r>
        <w:t xml:space="preserve"> würde. Des </w:t>
      </w:r>
      <w:proofErr w:type="spellStart"/>
      <w:r>
        <w:t>erinner</w:t>
      </w:r>
      <w:proofErr w:type="spellEnd"/>
      <w:r>
        <w:t xml:space="preserve"> dich, </w:t>
      </w:r>
      <w:proofErr w:type="spellStart"/>
      <w:r>
        <w:t>uß</w:t>
      </w:r>
      <w:proofErr w:type="spellEnd"/>
      <w:r>
        <w:t xml:space="preserve"> </w:t>
      </w:r>
      <w:proofErr w:type="spellStart"/>
      <w:r>
        <w:t>nochgenden</w:t>
      </w:r>
      <w:proofErr w:type="spellEnd"/>
      <w:r>
        <w:t xml:space="preserve"> </w:t>
      </w:r>
      <w:proofErr w:type="spellStart"/>
      <w:r>
        <w:t>schrifften</w:t>
      </w:r>
      <w:proofErr w:type="spellEnd"/>
      <w:r>
        <w:t xml:space="preserve">, also: </w:t>
      </w:r>
    </w:p>
    <w:p w14:paraId="472043D2" w14:textId="77777777" w:rsidR="00C81307" w:rsidRDefault="00C81307" w:rsidP="00C81307">
      <w:pPr>
        <w:pStyle w:val="StandardWeb"/>
      </w:pPr>
      <w:r>
        <w:t xml:space="preserve">Wir werden on verdienst gerecht, </w:t>
      </w:r>
      <w:proofErr w:type="spellStart"/>
      <w:r>
        <w:t>auß</w:t>
      </w:r>
      <w:proofErr w:type="spellEnd"/>
      <w:r>
        <w:t xml:space="preserve"> </w:t>
      </w:r>
      <w:proofErr w:type="spellStart"/>
      <w:r>
        <w:t>syner</w:t>
      </w:r>
      <w:proofErr w:type="spellEnd"/>
      <w:r>
        <w:t xml:space="preserve"> </w:t>
      </w:r>
      <w:proofErr w:type="spellStart"/>
      <w:r>
        <w:t>gnad</w:t>
      </w:r>
      <w:proofErr w:type="spellEnd"/>
      <w:r>
        <w:t xml:space="preserve"> durch die </w:t>
      </w:r>
      <w:proofErr w:type="spellStart"/>
      <w:r>
        <w:t>erlösong</w:t>
      </w:r>
      <w:proofErr w:type="spellEnd"/>
      <w:r>
        <w:t xml:space="preserve">, so durch Christum Jesum </w:t>
      </w:r>
      <w:proofErr w:type="spellStart"/>
      <w:r>
        <w:t>beschiecht</w:t>
      </w:r>
      <w:proofErr w:type="spellEnd"/>
      <w:r>
        <w:t xml:space="preserve">; welchen Gott </w:t>
      </w:r>
      <w:proofErr w:type="spellStart"/>
      <w:r>
        <w:t>hatt</w:t>
      </w:r>
      <w:proofErr w:type="spellEnd"/>
      <w:r>
        <w:t xml:space="preserve"> fürgestellt zu einem </w:t>
      </w:r>
      <w:proofErr w:type="spellStart"/>
      <w:r>
        <w:t>gnaden</w:t>
      </w:r>
      <w:proofErr w:type="spellEnd"/>
      <w:r>
        <w:t xml:space="preserve"> </w:t>
      </w:r>
      <w:proofErr w:type="spellStart"/>
      <w:r>
        <w:t>stul</w:t>
      </w:r>
      <w:proofErr w:type="spellEnd"/>
      <w:r>
        <w:t xml:space="preserve"> durch den glauben in </w:t>
      </w:r>
      <w:proofErr w:type="spellStart"/>
      <w:r>
        <w:t>synem</w:t>
      </w:r>
      <w:proofErr w:type="spellEnd"/>
      <w:r>
        <w:t xml:space="preserve"> </w:t>
      </w:r>
      <w:proofErr w:type="spellStart"/>
      <w:r>
        <w:t>blut</w:t>
      </w:r>
      <w:proofErr w:type="spellEnd"/>
      <w:r>
        <w:t xml:space="preserve"> zur </w:t>
      </w:r>
      <w:proofErr w:type="spellStart"/>
      <w:r>
        <w:t>anzeig</w:t>
      </w:r>
      <w:proofErr w:type="spellEnd"/>
      <w:r>
        <w:t xml:space="preserve"> </w:t>
      </w:r>
      <w:proofErr w:type="spellStart"/>
      <w:r>
        <w:t>syner</w:t>
      </w:r>
      <w:proofErr w:type="spellEnd"/>
      <w:r>
        <w:t xml:space="preserve"> </w:t>
      </w:r>
      <w:proofErr w:type="spellStart"/>
      <w:r>
        <w:t>gerechtikeit</w:t>
      </w:r>
      <w:proofErr w:type="spellEnd"/>
      <w:r>
        <w:t xml:space="preserve">. Ro. 3. Der erhöhet Christus ist </w:t>
      </w:r>
      <w:proofErr w:type="spellStart"/>
      <w:r>
        <w:t>wol</w:t>
      </w:r>
      <w:proofErr w:type="spellEnd"/>
      <w:r>
        <w:t xml:space="preserve"> der </w:t>
      </w:r>
      <w:proofErr w:type="spellStart"/>
      <w:r>
        <w:t>gnadenstul</w:t>
      </w:r>
      <w:proofErr w:type="spellEnd"/>
      <w:r>
        <w:t xml:space="preserve">, aber dir ist ers noch </w:t>
      </w:r>
      <w:proofErr w:type="spellStart"/>
      <w:r>
        <w:t>nit</w:t>
      </w:r>
      <w:proofErr w:type="spellEnd"/>
      <w:r>
        <w:t xml:space="preserve">, </w:t>
      </w:r>
      <w:proofErr w:type="spellStart"/>
      <w:r>
        <w:t>biß</w:t>
      </w:r>
      <w:proofErr w:type="spellEnd"/>
      <w:r>
        <w:t xml:space="preserve"> du an In glaubest, und er durch den glauben </w:t>
      </w:r>
      <w:proofErr w:type="spellStart"/>
      <w:r>
        <w:t>wonet</w:t>
      </w:r>
      <w:proofErr w:type="spellEnd"/>
      <w:r>
        <w:t xml:space="preserve"> in dem </w:t>
      </w:r>
      <w:proofErr w:type="spellStart"/>
      <w:r>
        <w:t>hertzen</w:t>
      </w:r>
      <w:proofErr w:type="spellEnd"/>
      <w:r>
        <w:t xml:space="preserve"> und die Krafft gibt stark </w:t>
      </w:r>
      <w:proofErr w:type="spellStart"/>
      <w:r>
        <w:t>zewerden</w:t>
      </w:r>
      <w:proofErr w:type="spellEnd"/>
      <w:r>
        <w:t xml:space="preserve"> noch dem inwendigen </w:t>
      </w:r>
      <w:proofErr w:type="spellStart"/>
      <w:r>
        <w:t>menschen</w:t>
      </w:r>
      <w:proofErr w:type="spellEnd"/>
      <w:r>
        <w:t xml:space="preserve">. Eph. 3. </w:t>
      </w:r>
    </w:p>
    <w:p w14:paraId="3BD6BC16" w14:textId="77777777" w:rsidR="00C81307" w:rsidRDefault="00C81307" w:rsidP="00C81307">
      <w:pPr>
        <w:pStyle w:val="StandardWeb"/>
      </w:pPr>
      <w:r>
        <w:t xml:space="preserve">Durch Christum haben wir </w:t>
      </w:r>
      <w:proofErr w:type="spellStart"/>
      <w:r>
        <w:t>freudigkeit</w:t>
      </w:r>
      <w:proofErr w:type="spellEnd"/>
      <w:r>
        <w:t xml:space="preserve"> und ein Zugang in aller Zuversicht durch den glauben an In. Eph. 3. </w:t>
      </w:r>
      <w:proofErr w:type="spellStart"/>
      <w:r>
        <w:t>Dwil</w:t>
      </w:r>
      <w:proofErr w:type="spellEnd"/>
      <w:r>
        <w:t xml:space="preserve"> aber Gott </w:t>
      </w:r>
      <w:proofErr w:type="spellStart"/>
      <w:r>
        <w:t>haßet</w:t>
      </w:r>
      <w:proofErr w:type="spellEnd"/>
      <w:r>
        <w:t xml:space="preserve"> alles </w:t>
      </w:r>
      <w:proofErr w:type="spellStart"/>
      <w:r>
        <w:t>gottsloß</w:t>
      </w:r>
      <w:proofErr w:type="spellEnd"/>
      <w:r>
        <w:t xml:space="preserve"> wesen und alle die </w:t>
      </w:r>
      <w:proofErr w:type="spellStart"/>
      <w:r>
        <w:t>syn</w:t>
      </w:r>
      <w:proofErr w:type="spellEnd"/>
      <w:r>
        <w:t xml:space="preserve"> </w:t>
      </w:r>
      <w:proofErr w:type="spellStart"/>
      <w:r>
        <w:t>gebott</w:t>
      </w:r>
      <w:proofErr w:type="spellEnd"/>
      <w:r>
        <w:t xml:space="preserve"> </w:t>
      </w:r>
      <w:proofErr w:type="spellStart"/>
      <w:r>
        <w:t>nit</w:t>
      </w:r>
      <w:proofErr w:type="spellEnd"/>
      <w:r>
        <w:t xml:space="preserve"> halten, </w:t>
      </w:r>
      <w:proofErr w:type="spellStart"/>
      <w:r>
        <w:t>volget</w:t>
      </w:r>
      <w:proofErr w:type="spellEnd"/>
      <w:r>
        <w:t xml:space="preserve"> das der glaub so sich </w:t>
      </w:r>
      <w:proofErr w:type="spellStart"/>
      <w:r>
        <w:t>riemet</w:t>
      </w:r>
      <w:proofErr w:type="spellEnd"/>
      <w:r>
        <w:t xml:space="preserve"> der </w:t>
      </w:r>
      <w:proofErr w:type="spellStart"/>
      <w:r>
        <w:t>genugtüwong</w:t>
      </w:r>
      <w:proofErr w:type="spellEnd"/>
      <w:r>
        <w:t xml:space="preserve"> Christi, welcher dem </w:t>
      </w:r>
      <w:proofErr w:type="spellStart"/>
      <w:r>
        <w:t>fleisch</w:t>
      </w:r>
      <w:proofErr w:type="spellEnd"/>
      <w:r>
        <w:t xml:space="preserve"> den </w:t>
      </w:r>
      <w:proofErr w:type="spellStart"/>
      <w:r>
        <w:t>zorn</w:t>
      </w:r>
      <w:proofErr w:type="spellEnd"/>
      <w:r>
        <w:t xml:space="preserve"> Gotts </w:t>
      </w:r>
      <w:proofErr w:type="spellStart"/>
      <w:r>
        <w:t>graußam</w:t>
      </w:r>
      <w:proofErr w:type="spellEnd"/>
      <w:r>
        <w:t xml:space="preserve"> </w:t>
      </w:r>
      <w:proofErr w:type="spellStart"/>
      <w:r>
        <w:t>fürtragt</w:t>
      </w:r>
      <w:proofErr w:type="spellEnd"/>
      <w:r>
        <w:t xml:space="preserve">, ein war </w:t>
      </w:r>
      <w:proofErr w:type="spellStart"/>
      <w:r>
        <w:t>myßfallen</w:t>
      </w:r>
      <w:proofErr w:type="spellEnd"/>
      <w:r>
        <w:t xml:space="preserve"> der </w:t>
      </w:r>
      <w:proofErr w:type="spellStart"/>
      <w:r>
        <w:t>sünden</w:t>
      </w:r>
      <w:proofErr w:type="spellEnd"/>
      <w:r>
        <w:t xml:space="preserve"> </w:t>
      </w:r>
      <w:proofErr w:type="spellStart"/>
      <w:r>
        <w:t>gebirt</w:t>
      </w:r>
      <w:proofErr w:type="spellEnd"/>
      <w:r>
        <w:t xml:space="preserve">, und zur ernstlichen </w:t>
      </w:r>
      <w:proofErr w:type="spellStart"/>
      <w:r>
        <w:t>buß</w:t>
      </w:r>
      <w:proofErr w:type="spellEnd"/>
      <w:r>
        <w:t xml:space="preserve"> und </w:t>
      </w:r>
      <w:proofErr w:type="spellStart"/>
      <w:r>
        <w:t>beßerong</w:t>
      </w:r>
      <w:proofErr w:type="spellEnd"/>
      <w:r>
        <w:t xml:space="preserve"> </w:t>
      </w:r>
      <w:proofErr w:type="spellStart"/>
      <w:r>
        <w:t>dribet</w:t>
      </w:r>
      <w:proofErr w:type="spellEnd"/>
      <w:r>
        <w:t xml:space="preserve"> und anhaltet, ja das schon das alt leben </w:t>
      </w:r>
      <w:proofErr w:type="spellStart"/>
      <w:r>
        <w:t>uß</w:t>
      </w:r>
      <w:proofErr w:type="spellEnd"/>
      <w:r>
        <w:t xml:space="preserve"> des </w:t>
      </w:r>
      <w:proofErr w:type="spellStart"/>
      <w:r>
        <w:t>hertzen</w:t>
      </w:r>
      <w:proofErr w:type="spellEnd"/>
      <w:r>
        <w:t xml:space="preserve"> </w:t>
      </w:r>
      <w:proofErr w:type="spellStart"/>
      <w:r>
        <w:t>fürsatz</w:t>
      </w:r>
      <w:proofErr w:type="spellEnd"/>
      <w:r>
        <w:t xml:space="preserve"> und </w:t>
      </w:r>
      <w:proofErr w:type="spellStart"/>
      <w:r>
        <w:t>rathschlag</w:t>
      </w:r>
      <w:proofErr w:type="spellEnd"/>
      <w:r>
        <w:t xml:space="preserve">, dagegen aber das </w:t>
      </w:r>
      <w:proofErr w:type="spellStart"/>
      <w:r>
        <w:t>new</w:t>
      </w:r>
      <w:proofErr w:type="spellEnd"/>
      <w:r>
        <w:t xml:space="preserve"> </w:t>
      </w:r>
      <w:proofErr w:type="spellStart"/>
      <w:r>
        <w:t>gottgefellig</w:t>
      </w:r>
      <w:proofErr w:type="spellEnd"/>
      <w:r>
        <w:t xml:space="preserve"> leben in dir </w:t>
      </w:r>
      <w:proofErr w:type="spellStart"/>
      <w:r>
        <w:t>volg</w:t>
      </w:r>
      <w:proofErr w:type="spellEnd"/>
      <w:r>
        <w:t xml:space="preserve">, komm und </w:t>
      </w:r>
      <w:proofErr w:type="spellStart"/>
      <w:r>
        <w:t>pleibe</w:t>
      </w:r>
      <w:proofErr w:type="spellEnd"/>
      <w:r>
        <w:t xml:space="preserve">. </w:t>
      </w:r>
    </w:p>
    <w:p w14:paraId="37FA67F1" w14:textId="77777777" w:rsidR="00C81307" w:rsidRDefault="00C81307" w:rsidP="00C81307">
      <w:pPr>
        <w:pStyle w:val="StandardWeb"/>
      </w:pPr>
      <w:r>
        <w:t xml:space="preserve">Dann also spricht Petrus: Gott reinigt der </w:t>
      </w:r>
      <w:proofErr w:type="spellStart"/>
      <w:r>
        <w:t>heiden</w:t>
      </w:r>
      <w:proofErr w:type="spellEnd"/>
      <w:r>
        <w:t xml:space="preserve"> </w:t>
      </w:r>
      <w:proofErr w:type="spellStart"/>
      <w:r>
        <w:t>hertzen</w:t>
      </w:r>
      <w:proofErr w:type="spellEnd"/>
      <w:r>
        <w:t xml:space="preserve"> durch den glauben </w:t>
      </w:r>
      <w:proofErr w:type="spellStart"/>
      <w:r>
        <w:t>Acto</w:t>
      </w:r>
      <w:proofErr w:type="spellEnd"/>
      <w:r>
        <w:t xml:space="preserve">. 15, </w:t>
      </w:r>
      <w:proofErr w:type="spellStart"/>
      <w:r>
        <w:t>drumb</w:t>
      </w:r>
      <w:proofErr w:type="spellEnd"/>
      <w:r>
        <w:t xml:space="preserve"> wo </w:t>
      </w:r>
      <w:proofErr w:type="spellStart"/>
      <w:r>
        <w:t>nit</w:t>
      </w:r>
      <w:proofErr w:type="spellEnd"/>
      <w:r>
        <w:t xml:space="preserve"> etwas </w:t>
      </w:r>
      <w:proofErr w:type="spellStart"/>
      <w:r>
        <w:t>reuong</w:t>
      </w:r>
      <w:proofErr w:type="spellEnd"/>
      <w:r>
        <w:t xml:space="preserve"> des </w:t>
      </w:r>
      <w:proofErr w:type="spellStart"/>
      <w:r>
        <w:t>hertzens</w:t>
      </w:r>
      <w:proofErr w:type="spellEnd"/>
      <w:r>
        <w:t xml:space="preserve">, da ist noch nichts vom Glauben. </w:t>
      </w:r>
    </w:p>
    <w:p w14:paraId="1C725B20" w14:textId="77777777" w:rsidR="00C81307" w:rsidRDefault="00C81307" w:rsidP="00C81307">
      <w:pPr>
        <w:pStyle w:val="StandardWeb"/>
      </w:pPr>
      <w:r>
        <w:t xml:space="preserve">Solle nun </w:t>
      </w:r>
      <w:proofErr w:type="spellStart"/>
      <w:r>
        <w:t>vergebong</w:t>
      </w:r>
      <w:proofErr w:type="spellEnd"/>
      <w:r>
        <w:t xml:space="preserve"> der </w:t>
      </w:r>
      <w:proofErr w:type="spellStart"/>
      <w:r>
        <w:t>sünd</w:t>
      </w:r>
      <w:proofErr w:type="spellEnd"/>
      <w:r>
        <w:t xml:space="preserve"> dir </w:t>
      </w:r>
      <w:proofErr w:type="spellStart"/>
      <w:r>
        <w:t>zustön</w:t>
      </w:r>
      <w:proofErr w:type="spellEnd"/>
      <w:r>
        <w:t xml:space="preserve">, so </w:t>
      </w:r>
      <w:proofErr w:type="spellStart"/>
      <w:r>
        <w:t>mustu</w:t>
      </w:r>
      <w:proofErr w:type="spellEnd"/>
      <w:r>
        <w:t xml:space="preserve"> ein </w:t>
      </w:r>
      <w:proofErr w:type="spellStart"/>
      <w:r>
        <w:t>new</w:t>
      </w:r>
      <w:proofErr w:type="spellEnd"/>
      <w:r>
        <w:t xml:space="preserve"> </w:t>
      </w:r>
      <w:proofErr w:type="spellStart"/>
      <w:r>
        <w:t>mensch</w:t>
      </w:r>
      <w:proofErr w:type="spellEnd"/>
      <w:r>
        <w:t xml:space="preserve"> werden, dann die </w:t>
      </w:r>
      <w:proofErr w:type="spellStart"/>
      <w:r>
        <w:t>geburt</w:t>
      </w:r>
      <w:proofErr w:type="spellEnd"/>
      <w:r>
        <w:t xml:space="preserve"> ins </w:t>
      </w:r>
      <w:proofErr w:type="spellStart"/>
      <w:r>
        <w:t>fleisch</w:t>
      </w:r>
      <w:proofErr w:type="spellEnd"/>
      <w:r>
        <w:t xml:space="preserve"> ist zur </w:t>
      </w:r>
      <w:proofErr w:type="spellStart"/>
      <w:r>
        <w:t>sünd</w:t>
      </w:r>
      <w:proofErr w:type="spellEnd"/>
      <w:r>
        <w:t xml:space="preserve"> und </w:t>
      </w:r>
      <w:proofErr w:type="spellStart"/>
      <w:r>
        <w:t>tod</w:t>
      </w:r>
      <w:proofErr w:type="spellEnd"/>
      <w:r>
        <w:t xml:space="preserve">, wie du in der 5ten frage </w:t>
      </w:r>
      <w:proofErr w:type="spellStart"/>
      <w:r>
        <w:t>gehert</w:t>
      </w:r>
      <w:proofErr w:type="spellEnd"/>
      <w:r>
        <w:t xml:space="preserve"> hast, und </w:t>
      </w:r>
      <w:proofErr w:type="spellStart"/>
      <w:r>
        <w:t>bewar</w:t>
      </w:r>
      <w:proofErr w:type="spellEnd"/>
      <w:r>
        <w:t xml:space="preserve"> es </w:t>
      </w:r>
      <w:proofErr w:type="spellStart"/>
      <w:r>
        <w:t>wyter</w:t>
      </w:r>
      <w:proofErr w:type="spellEnd"/>
      <w:r>
        <w:t xml:space="preserve"> also: Es sei denn das </w:t>
      </w:r>
      <w:proofErr w:type="spellStart"/>
      <w:r>
        <w:t>jemant</w:t>
      </w:r>
      <w:proofErr w:type="spellEnd"/>
      <w:r>
        <w:t xml:space="preserve"> von </w:t>
      </w:r>
      <w:proofErr w:type="spellStart"/>
      <w:r>
        <w:t>newen</w:t>
      </w:r>
      <w:proofErr w:type="spellEnd"/>
      <w:r>
        <w:t xml:space="preserve"> geboren werde </w:t>
      </w:r>
      <w:proofErr w:type="spellStart"/>
      <w:r>
        <w:t>kan</w:t>
      </w:r>
      <w:proofErr w:type="spellEnd"/>
      <w:r>
        <w:t xml:space="preserve"> er das Reich Gotts </w:t>
      </w:r>
      <w:proofErr w:type="spellStart"/>
      <w:r>
        <w:t>nit</w:t>
      </w:r>
      <w:proofErr w:type="spellEnd"/>
      <w:r>
        <w:t xml:space="preserve"> sehen. Jo. 3. </w:t>
      </w:r>
      <w:proofErr w:type="spellStart"/>
      <w:r>
        <w:t>Darumb</w:t>
      </w:r>
      <w:proofErr w:type="spellEnd"/>
      <w:r>
        <w:t xml:space="preserve"> ist </w:t>
      </w:r>
      <w:proofErr w:type="spellStart"/>
      <w:r>
        <w:t>jemant</w:t>
      </w:r>
      <w:proofErr w:type="spellEnd"/>
      <w:r>
        <w:t xml:space="preserve"> in Christo, so ist er ein </w:t>
      </w:r>
      <w:proofErr w:type="spellStart"/>
      <w:r>
        <w:t>newe</w:t>
      </w:r>
      <w:proofErr w:type="spellEnd"/>
      <w:r>
        <w:t xml:space="preserve"> Creatur, das alte ist vergangen, </w:t>
      </w:r>
      <w:proofErr w:type="spellStart"/>
      <w:r>
        <w:t>sihe</w:t>
      </w:r>
      <w:proofErr w:type="spellEnd"/>
      <w:r>
        <w:t xml:space="preserve"> es ist alles </w:t>
      </w:r>
      <w:proofErr w:type="spellStart"/>
      <w:r>
        <w:t>newe</w:t>
      </w:r>
      <w:proofErr w:type="spellEnd"/>
      <w:r>
        <w:t xml:space="preserve"> worden, 2. Cor. 5, der glaubt das Jesus ist der Christ der ist </w:t>
      </w:r>
      <w:proofErr w:type="spellStart"/>
      <w:r>
        <w:t>uß</w:t>
      </w:r>
      <w:proofErr w:type="spellEnd"/>
      <w:r>
        <w:t xml:space="preserve"> Gott geboren. 1. Joh. 5. </w:t>
      </w:r>
      <w:proofErr w:type="spellStart"/>
      <w:r>
        <w:t>Volget</w:t>
      </w:r>
      <w:proofErr w:type="spellEnd"/>
      <w:r>
        <w:t xml:space="preserve"> das </w:t>
      </w:r>
      <w:proofErr w:type="spellStart"/>
      <w:r>
        <w:t>vergebong</w:t>
      </w:r>
      <w:proofErr w:type="spellEnd"/>
      <w:r>
        <w:t xml:space="preserve"> der </w:t>
      </w:r>
      <w:proofErr w:type="spellStart"/>
      <w:r>
        <w:t>sünd</w:t>
      </w:r>
      <w:proofErr w:type="spellEnd"/>
      <w:r>
        <w:t xml:space="preserve"> und glaub an Christo on </w:t>
      </w:r>
      <w:proofErr w:type="spellStart"/>
      <w:r>
        <w:t>ernewerung</w:t>
      </w:r>
      <w:proofErr w:type="spellEnd"/>
      <w:r>
        <w:t xml:space="preserve"> des </w:t>
      </w:r>
      <w:proofErr w:type="spellStart"/>
      <w:r>
        <w:t>hertzen</w:t>
      </w:r>
      <w:proofErr w:type="spellEnd"/>
      <w:r>
        <w:t xml:space="preserve"> </w:t>
      </w:r>
      <w:proofErr w:type="spellStart"/>
      <w:r>
        <w:t>nit</w:t>
      </w:r>
      <w:proofErr w:type="spellEnd"/>
      <w:r>
        <w:t xml:space="preserve"> </w:t>
      </w:r>
      <w:proofErr w:type="spellStart"/>
      <w:r>
        <w:t>syn</w:t>
      </w:r>
      <w:proofErr w:type="spellEnd"/>
      <w:r>
        <w:t xml:space="preserve"> mag, die </w:t>
      </w:r>
      <w:proofErr w:type="spellStart"/>
      <w:r>
        <w:t>red</w:t>
      </w:r>
      <w:proofErr w:type="spellEnd"/>
      <w:r>
        <w:t xml:space="preserve"> und </w:t>
      </w:r>
      <w:proofErr w:type="spellStart"/>
      <w:r>
        <w:t>ußern</w:t>
      </w:r>
      <w:proofErr w:type="spellEnd"/>
      <w:r>
        <w:t xml:space="preserve"> </w:t>
      </w:r>
      <w:proofErr w:type="spellStart"/>
      <w:r>
        <w:t>geperd</w:t>
      </w:r>
      <w:proofErr w:type="spellEnd"/>
      <w:r>
        <w:t xml:space="preserve"> </w:t>
      </w:r>
      <w:proofErr w:type="spellStart"/>
      <w:r>
        <w:t>kan</w:t>
      </w:r>
      <w:proofErr w:type="spellEnd"/>
      <w:r>
        <w:t xml:space="preserve"> der alt </w:t>
      </w:r>
      <w:proofErr w:type="spellStart"/>
      <w:r>
        <w:t>mensch</w:t>
      </w:r>
      <w:proofErr w:type="spellEnd"/>
      <w:r>
        <w:t xml:space="preserve"> </w:t>
      </w:r>
      <w:proofErr w:type="spellStart"/>
      <w:r>
        <w:t>wol</w:t>
      </w:r>
      <w:proofErr w:type="spellEnd"/>
      <w:r>
        <w:t xml:space="preserve"> fürgeben, mit dem </w:t>
      </w:r>
      <w:proofErr w:type="spellStart"/>
      <w:r>
        <w:t>buchstaben</w:t>
      </w:r>
      <w:proofErr w:type="spellEnd"/>
      <w:r>
        <w:t xml:space="preserve"> haben, und sich einer </w:t>
      </w:r>
      <w:proofErr w:type="spellStart"/>
      <w:r>
        <w:t>beßerong</w:t>
      </w:r>
      <w:proofErr w:type="spellEnd"/>
      <w:r>
        <w:t xml:space="preserve"> </w:t>
      </w:r>
      <w:proofErr w:type="spellStart"/>
      <w:r>
        <w:t>annemen</w:t>
      </w:r>
      <w:proofErr w:type="spellEnd"/>
      <w:r>
        <w:t xml:space="preserve">, es </w:t>
      </w:r>
      <w:proofErr w:type="spellStart"/>
      <w:r>
        <w:t>würt</w:t>
      </w:r>
      <w:proofErr w:type="spellEnd"/>
      <w:r>
        <w:t xml:space="preserve"> aber kein </w:t>
      </w:r>
      <w:proofErr w:type="spellStart"/>
      <w:r>
        <w:t>nochtruk</w:t>
      </w:r>
      <w:proofErr w:type="spellEnd"/>
      <w:r>
        <w:t xml:space="preserve"> und kein </w:t>
      </w:r>
      <w:proofErr w:type="spellStart"/>
      <w:r>
        <w:t>bestandt</w:t>
      </w:r>
      <w:proofErr w:type="spellEnd"/>
      <w:r>
        <w:t xml:space="preserve"> haben, Christus der Eckstein und Grund ist noch </w:t>
      </w:r>
      <w:proofErr w:type="spellStart"/>
      <w:r>
        <w:t>nit</w:t>
      </w:r>
      <w:proofErr w:type="spellEnd"/>
      <w:r>
        <w:t xml:space="preserve"> gelegt. </w:t>
      </w:r>
    </w:p>
    <w:p w14:paraId="6A1E948B" w14:textId="77777777" w:rsidR="00C81307" w:rsidRDefault="00C81307" w:rsidP="00C81307">
      <w:pPr>
        <w:pStyle w:val="StandardWeb"/>
      </w:pPr>
      <w:r>
        <w:t xml:space="preserve">Das Reich Gottes </w:t>
      </w:r>
      <w:proofErr w:type="spellStart"/>
      <w:r>
        <w:t>stöt</w:t>
      </w:r>
      <w:proofErr w:type="spellEnd"/>
      <w:r>
        <w:t xml:space="preserve"> </w:t>
      </w:r>
      <w:proofErr w:type="spellStart"/>
      <w:r>
        <w:t>nit</w:t>
      </w:r>
      <w:proofErr w:type="spellEnd"/>
      <w:r>
        <w:t xml:space="preserve"> in Worten, </w:t>
      </w:r>
      <w:proofErr w:type="spellStart"/>
      <w:r>
        <w:t>sunder</w:t>
      </w:r>
      <w:proofErr w:type="spellEnd"/>
      <w:r>
        <w:t xml:space="preserve"> in der Krafft </w:t>
      </w:r>
      <w:proofErr w:type="spellStart"/>
      <w:r>
        <w:t>Gots</w:t>
      </w:r>
      <w:proofErr w:type="spellEnd"/>
      <w:r>
        <w:t xml:space="preserve">. </w:t>
      </w:r>
    </w:p>
    <w:p w14:paraId="323581FF" w14:textId="77777777" w:rsidR="00C81307" w:rsidRDefault="00C81307" w:rsidP="00C81307">
      <w:pPr>
        <w:pStyle w:val="StandardWeb"/>
      </w:pPr>
      <w:r>
        <w:t xml:space="preserve">Das Evangelium ist ein Kraft Gotts, die da selig machet alle die dran glauben. Ro. 1. </w:t>
      </w:r>
    </w:p>
    <w:p w14:paraId="49C8E3E2" w14:textId="77777777" w:rsidR="00C81307" w:rsidRDefault="00C81307" w:rsidP="00C81307">
      <w:pPr>
        <w:pStyle w:val="StandardWeb"/>
      </w:pPr>
      <w:r>
        <w:t xml:space="preserve">Was von Gott geboren ist, überwindet die </w:t>
      </w:r>
      <w:proofErr w:type="spellStart"/>
      <w:r>
        <w:t>welt</w:t>
      </w:r>
      <w:proofErr w:type="spellEnd"/>
      <w:r>
        <w:t xml:space="preserve"> und unser glaub ist der </w:t>
      </w:r>
      <w:proofErr w:type="spellStart"/>
      <w:r>
        <w:t>sig</w:t>
      </w:r>
      <w:proofErr w:type="spellEnd"/>
      <w:r>
        <w:t xml:space="preserve">, der die </w:t>
      </w:r>
      <w:proofErr w:type="spellStart"/>
      <w:r>
        <w:t>welt</w:t>
      </w:r>
      <w:proofErr w:type="spellEnd"/>
      <w:r>
        <w:t xml:space="preserve"> überwindet. 1. Joh. 5. </w:t>
      </w:r>
      <w:proofErr w:type="spellStart"/>
      <w:r>
        <w:t>Volget</w:t>
      </w:r>
      <w:proofErr w:type="spellEnd"/>
      <w:r>
        <w:t xml:space="preserve">, das sich der </w:t>
      </w:r>
      <w:proofErr w:type="spellStart"/>
      <w:r>
        <w:t>erlösong</w:t>
      </w:r>
      <w:proofErr w:type="spellEnd"/>
      <w:r>
        <w:t xml:space="preserve"> und des verdienst Christi </w:t>
      </w:r>
      <w:proofErr w:type="spellStart"/>
      <w:r>
        <w:t>nit</w:t>
      </w:r>
      <w:proofErr w:type="spellEnd"/>
      <w:r>
        <w:t xml:space="preserve"> </w:t>
      </w:r>
      <w:proofErr w:type="spellStart"/>
      <w:r>
        <w:t>ryemen</w:t>
      </w:r>
      <w:proofErr w:type="spellEnd"/>
      <w:r>
        <w:t xml:space="preserve">, die noch </w:t>
      </w:r>
      <w:proofErr w:type="spellStart"/>
      <w:r>
        <w:t>nit</w:t>
      </w:r>
      <w:proofErr w:type="spellEnd"/>
      <w:r>
        <w:t xml:space="preserve"> </w:t>
      </w:r>
      <w:proofErr w:type="spellStart"/>
      <w:r>
        <w:t>underston</w:t>
      </w:r>
      <w:proofErr w:type="spellEnd"/>
      <w:r>
        <w:t xml:space="preserve"> die </w:t>
      </w:r>
      <w:proofErr w:type="spellStart"/>
      <w:r>
        <w:t>welt</w:t>
      </w:r>
      <w:proofErr w:type="spellEnd"/>
      <w:r>
        <w:t xml:space="preserve"> </w:t>
      </w:r>
      <w:proofErr w:type="spellStart"/>
      <w:r>
        <w:t>jn</w:t>
      </w:r>
      <w:proofErr w:type="spellEnd"/>
      <w:r>
        <w:t xml:space="preserve"> in </w:t>
      </w:r>
      <w:proofErr w:type="spellStart"/>
      <w:r>
        <w:t>selbs</w:t>
      </w:r>
      <w:proofErr w:type="spellEnd"/>
      <w:r>
        <w:t xml:space="preserve"> zu überwinden, und die so genug achten, </w:t>
      </w:r>
      <w:proofErr w:type="spellStart"/>
      <w:r>
        <w:t>jren</w:t>
      </w:r>
      <w:proofErr w:type="spellEnd"/>
      <w:r>
        <w:t xml:space="preserve"> </w:t>
      </w:r>
      <w:proofErr w:type="spellStart"/>
      <w:r>
        <w:t>sundlichen</w:t>
      </w:r>
      <w:proofErr w:type="spellEnd"/>
      <w:r>
        <w:t xml:space="preserve"> </w:t>
      </w:r>
      <w:proofErr w:type="spellStart"/>
      <w:r>
        <w:t>gedanken</w:t>
      </w:r>
      <w:proofErr w:type="spellEnd"/>
      <w:r>
        <w:t xml:space="preserve"> statt </w:t>
      </w:r>
      <w:proofErr w:type="spellStart"/>
      <w:r>
        <w:t>zegeben</w:t>
      </w:r>
      <w:proofErr w:type="spellEnd"/>
      <w:r>
        <w:t xml:space="preserve">, den der glaub überwindet die </w:t>
      </w:r>
      <w:proofErr w:type="spellStart"/>
      <w:r>
        <w:t>welt</w:t>
      </w:r>
      <w:proofErr w:type="spellEnd"/>
      <w:r>
        <w:t xml:space="preserve">, und macht uns frey von der </w:t>
      </w:r>
      <w:proofErr w:type="spellStart"/>
      <w:r>
        <w:t>sünd</w:t>
      </w:r>
      <w:proofErr w:type="spellEnd"/>
      <w:r>
        <w:t xml:space="preserve"> und </w:t>
      </w:r>
      <w:proofErr w:type="spellStart"/>
      <w:r>
        <w:t>knecht</w:t>
      </w:r>
      <w:proofErr w:type="spellEnd"/>
      <w:r>
        <w:t xml:space="preserve"> der </w:t>
      </w:r>
      <w:proofErr w:type="spellStart"/>
      <w:r>
        <w:t>gerechtigkeit</w:t>
      </w:r>
      <w:proofErr w:type="spellEnd"/>
      <w:r>
        <w:t xml:space="preserve">. Ro. 6. </w:t>
      </w:r>
    </w:p>
    <w:p w14:paraId="3ADB438C" w14:textId="77777777" w:rsidR="00C81307" w:rsidRDefault="00C81307" w:rsidP="00C81307">
      <w:pPr>
        <w:pStyle w:val="StandardWeb"/>
      </w:pPr>
      <w:proofErr w:type="spellStart"/>
      <w:r>
        <w:t>Sollicher</w:t>
      </w:r>
      <w:proofErr w:type="spellEnd"/>
      <w:r>
        <w:t xml:space="preserve"> glaub ist </w:t>
      </w:r>
      <w:proofErr w:type="spellStart"/>
      <w:r>
        <w:t>nit</w:t>
      </w:r>
      <w:proofErr w:type="spellEnd"/>
      <w:r>
        <w:t xml:space="preserve"> ein menschlich </w:t>
      </w:r>
      <w:proofErr w:type="spellStart"/>
      <w:r>
        <w:t>beredong</w:t>
      </w:r>
      <w:proofErr w:type="spellEnd"/>
      <w:r>
        <w:t xml:space="preserve">, sonder weiß das da </w:t>
      </w:r>
      <w:proofErr w:type="spellStart"/>
      <w:r>
        <w:t>getrew</w:t>
      </w:r>
      <w:proofErr w:type="spellEnd"/>
      <w:r>
        <w:t xml:space="preserve"> ist, dem er geglaubt hat. Es ist ein </w:t>
      </w:r>
      <w:proofErr w:type="spellStart"/>
      <w:r>
        <w:t>inwirkend</w:t>
      </w:r>
      <w:proofErr w:type="spellEnd"/>
      <w:r>
        <w:t xml:space="preserve"> </w:t>
      </w:r>
      <w:proofErr w:type="spellStart"/>
      <w:r>
        <w:t>krafft</w:t>
      </w:r>
      <w:proofErr w:type="spellEnd"/>
      <w:r>
        <w:t xml:space="preserve"> Gottes, ein </w:t>
      </w:r>
      <w:proofErr w:type="spellStart"/>
      <w:r>
        <w:t>liecht</w:t>
      </w:r>
      <w:proofErr w:type="spellEnd"/>
      <w:r>
        <w:t xml:space="preserve"> des </w:t>
      </w:r>
      <w:proofErr w:type="spellStart"/>
      <w:r>
        <w:t>hertzens</w:t>
      </w:r>
      <w:proofErr w:type="spellEnd"/>
      <w:r>
        <w:t xml:space="preserve">, und weiß was er von Gott </w:t>
      </w:r>
      <w:proofErr w:type="spellStart"/>
      <w:r>
        <w:t>entpfangen</w:t>
      </w:r>
      <w:proofErr w:type="spellEnd"/>
      <w:r>
        <w:t xml:space="preserve"> und was im noch </w:t>
      </w:r>
      <w:proofErr w:type="spellStart"/>
      <w:r>
        <w:t>fälhet</w:t>
      </w:r>
      <w:proofErr w:type="spellEnd"/>
      <w:r>
        <w:t xml:space="preserve"> und </w:t>
      </w:r>
      <w:proofErr w:type="spellStart"/>
      <w:r>
        <w:t>kempfet</w:t>
      </w:r>
      <w:proofErr w:type="spellEnd"/>
      <w:r>
        <w:t xml:space="preserve"> aber mit der </w:t>
      </w:r>
      <w:proofErr w:type="spellStart"/>
      <w:r>
        <w:t>überigen</w:t>
      </w:r>
      <w:proofErr w:type="spellEnd"/>
      <w:r>
        <w:t xml:space="preserve"> </w:t>
      </w:r>
      <w:proofErr w:type="spellStart"/>
      <w:r>
        <w:t>sünd</w:t>
      </w:r>
      <w:proofErr w:type="spellEnd"/>
      <w:r>
        <w:t xml:space="preserve">, </w:t>
      </w:r>
      <w:proofErr w:type="spellStart"/>
      <w:r>
        <w:t>darumb</w:t>
      </w:r>
      <w:proofErr w:type="spellEnd"/>
      <w:r>
        <w:t xml:space="preserve"> Paulus sagt, 1. Timo. 6. </w:t>
      </w:r>
      <w:proofErr w:type="spellStart"/>
      <w:r>
        <w:t>kempf</w:t>
      </w:r>
      <w:proofErr w:type="spellEnd"/>
      <w:r>
        <w:t xml:space="preserve"> ein guten Kampf des </w:t>
      </w:r>
      <w:proofErr w:type="spellStart"/>
      <w:r>
        <w:t>glaubens</w:t>
      </w:r>
      <w:proofErr w:type="spellEnd"/>
      <w:r>
        <w:t xml:space="preserve">. </w:t>
      </w:r>
    </w:p>
    <w:p w14:paraId="08BB21A9" w14:textId="77777777" w:rsidR="00C81307" w:rsidRDefault="00C81307" w:rsidP="00C81307">
      <w:pPr>
        <w:pStyle w:val="StandardWeb"/>
      </w:pPr>
      <w:proofErr w:type="spellStart"/>
      <w:r>
        <w:t>Daruß</w:t>
      </w:r>
      <w:proofErr w:type="spellEnd"/>
      <w:r>
        <w:t xml:space="preserve"> </w:t>
      </w:r>
      <w:proofErr w:type="spellStart"/>
      <w:r>
        <w:t>hastu</w:t>
      </w:r>
      <w:proofErr w:type="spellEnd"/>
      <w:r>
        <w:t xml:space="preserve"> </w:t>
      </w:r>
      <w:proofErr w:type="spellStart"/>
      <w:r>
        <w:t>wol</w:t>
      </w:r>
      <w:proofErr w:type="spellEnd"/>
      <w:r>
        <w:t xml:space="preserve"> zu </w:t>
      </w:r>
      <w:proofErr w:type="spellStart"/>
      <w:r>
        <w:t>vernemen</w:t>
      </w:r>
      <w:proofErr w:type="spellEnd"/>
      <w:r>
        <w:t xml:space="preserve">, das ein schwacher glaub auch </w:t>
      </w:r>
      <w:proofErr w:type="spellStart"/>
      <w:r>
        <w:t>hatt</w:t>
      </w:r>
      <w:proofErr w:type="spellEnd"/>
      <w:r>
        <w:t xml:space="preserve"> </w:t>
      </w:r>
      <w:proofErr w:type="spellStart"/>
      <w:r>
        <w:t>vergebong</w:t>
      </w:r>
      <w:proofErr w:type="spellEnd"/>
      <w:r>
        <w:t xml:space="preserve"> der </w:t>
      </w:r>
      <w:proofErr w:type="spellStart"/>
      <w:r>
        <w:t>sünd</w:t>
      </w:r>
      <w:proofErr w:type="spellEnd"/>
      <w:r>
        <w:t xml:space="preserve">, und Im werden die </w:t>
      </w:r>
      <w:proofErr w:type="spellStart"/>
      <w:r>
        <w:t>sünd</w:t>
      </w:r>
      <w:proofErr w:type="spellEnd"/>
      <w:r>
        <w:t xml:space="preserve"> </w:t>
      </w:r>
      <w:proofErr w:type="spellStart"/>
      <w:r>
        <w:t>nit</w:t>
      </w:r>
      <w:proofErr w:type="spellEnd"/>
      <w:r>
        <w:t xml:space="preserve"> </w:t>
      </w:r>
      <w:proofErr w:type="spellStart"/>
      <w:r>
        <w:t>uffgerechnet</w:t>
      </w:r>
      <w:proofErr w:type="spellEnd"/>
      <w:r>
        <w:t xml:space="preserve">, </w:t>
      </w:r>
      <w:proofErr w:type="spellStart"/>
      <w:r>
        <w:t>wa</w:t>
      </w:r>
      <w:proofErr w:type="spellEnd"/>
      <w:r>
        <w:t xml:space="preserve"> es </w:t>
      </w:r>
      <w:proofErr w:type="spellStart"/>
      <w:r>
        <w:t>nuert</w:t>
      </w:r>
      <w:proofErr w:type="spellEnd"/>
      <w:r>
        <w:t xml:space="preserve"> ein glaub und </w:t>
      </w:r>
      <w:proofErr w:type="spellStart"/>
      <w:r>
        <w:t>warheit</w:t>
      </w:r>
      <w:proofErr w:type="spellEnd"/>
      <w:r>
        <w:t xml:space="preserve"> ist, dann welcher glaubet, er sey wie schwach er wölle, der </w:t>
      </w:r>
      <w:proofErr w:type="spellStart"/>
      <w:r>
        <w:t>hatt</w:t>
      </w:r>
      <w:proofErr w:type="spellEnd"/>
      <w:r>
        <w:t xml:space="preserve"> ein mißfallen von der vergangen </w:t>
      </w:r>
      <w:proofErr w:type="spellStart"/>
      <w:r>
        <w:t>sünd</w:t>
      </w:r>
      <w:proofErr w:type="spellEnd"/>
      <w:r>
        <w:t xml:space="preserve">, und zukünftig </w:t>
      </w:r>
      <w:proofErr w:type="spellStart"/>
      <w:r>
        <w:t>sünd</w:t>
      </w:r>
      <w:proofErr w:type="spellEnd"/>
      <w:r>
        <w:t xml:space="preserve">, das ist des </w:t>
      </w:r>
      <w:proofErr w:type="spellStart"/>
      <w:r>
        <w:t>hertzen</w:t>
      </w:r>
      <w:proofErr w:type="spellEnd"/>
      <w:r>
        <w:t xml:space="preserve"> angeboren </w:t>
      </w:r>
      <w:proofErr w:type="spellStart"/>
      <w:r>
        <w:t>boßheit</w:t>
      </w:r>
      <w:proofErr w:type="spellEnd"/>
      <w:r>
        <w:t xml:space="preserve">, </w:t>
      </w:r>
      <w:proofErr w:type="spellStart"/>
      <w:r>
        <w:t>laßet</w:t>
      </w:r>
      <w:proofErr w:type="spellEnd"/>
      <w:r>
        <w:t xml:space="preserve"> er </w:t>
      </w:r>
      <w:proofErr w:type="spellStart"/>
      <w:r>
        <w:t>nymmer</w:t>
      </w:r>
      <w:proofErr w:type="spellEnd"/>
      <w:r>
        <w:t xml:space="preserve"> herrschen. Er hat Gott </w:t>
      </w:r>
      <w:proofErr w:type="spellStart"/>
      <w:r>
        <w:t>steets</w:t>
      </w:r>
      <w:proofErr w:type="spellEnd"/>
      <w:r>
        <w:t xml:space="preserve"> für </w:t>
      </w:r>
      <w:proofErr w:type="spellStart"/>
      <w:r>
        <w:t>augen</w:t>
      </w:r>
      <w:proofErr w:type="spellEnd"/>
      <w:r>
        <w:t xml:space="preserve">, </w:t>
      </w:r>
      <w:proofErr w:type="spellStart"/>
      <w:r>
        <w:t>begert</w:t>
      </w:r>
      <w:proofErr w:type="spellEnd"/>
      <w:r>
        <w:t xml:space="preserve"> </w:t>
      </w:r>
      <w:proofErr w:type="spellStart"/>
      <w:r>
        <w:t>furt</w:t>
      </w:r>
      <w:proofErr w:type="spellEnd"/>
      <w:r>
        <w:t xml:space="preserve"> </w:t>
      </w:r>
      <w:proofErr w:type="spellStart"/>
      <w:r>
        <w:t>zefarhen</w:t>
      </w:r>
      <w:proofErr w:type="spellEnd"/>
      <w:r>
        <w:t xml:space="preserve">. Er </w:t>
      </w:r>
      <w:proofErr w:type="spellStart"/>
      <w:r>
        <w:t>fellt</w:t>
      </w:r>
      <w:proofErr w:type="spellEnd"/>
      <w:r>
        <w:t xml:space="preserve"> </w:t>
      </w:r>
      <w:proofErr w:type="spellStart"/>
      <w:r>
        <w:t>wol</w:t>
      </w:r>
      <w:proofErr w:type="spellEnd"/>
      <w:r>
        <w:t xml:space="preserve"> ab, und </w:t>
      </w:r>
      <w:proofErr w:type="spellStart"/>
      <w:r>
        <w:t>stöt</w:t>
      </w:r>
      <w:proofErr w:type="spellEnd"/>
      <w:r>
        <w:t xml:space="preserve"> aber wider uff, on </w:t>
      </w:r>
      <w:proofErr w:type="spellStart"/>
      <w:r>
        <w:t>verzug</w:t>
      </w:r>
      <w:proofErr w:type="spellEnd"/>
      <w:r>
        <w:t xml:space="preserve">, thut </w:t>
      </w:r>
      <w:proofErr w:type="spellStart"/>
      <w:r>
        <w:t>wol</w:t>
      </w:r>
      <w:proofErr w:type="spellEnd"/>
      <w:r>
        <w:t xml:space="preserve"> böses aber </w:t>
      </w:r>
      <w:proofErr w:type="spellStart"/>
      <w:r>
        <w:t>nit</w:t>
      </w:r>
      <w:proofErr w:type="spellEnd"/>
      <w:r>
        <w:t xml:space="preserve"> mit willen, und </w:t>
      </w:r>
      <w:proofErr w:type="spellStart"/>
      <w:r>
        <w:t>gestöt</w:t>
      </w:r>
      <w:proofErr w:type="spellEnd"/>
      <w:r>
        <w:t xml:space="preserve"> die </w:t>
      </w:r>
      <w:proofErr w:type="spellStart"/>
      <w:r>
        <w:t>warheit</w:t>
      </w:r>
      <w:proofErr w:type="spellEnd"/>
      <w:r>
        <w:t xml:space="preserve"> nemlich das In Im, das ist in </w:t>
      </w:r>
      <w:proofErr w:type="spellStart"/>
      <w:r>
        <w:t>synem</w:t>
      </w:r>
      <w:proofErr w:type="spellEnd"/>
      <w:r>
        <w:t xml:space="preserve"> </w:t>
      </w:r>
      <w:proofErr w:type="spellStart"/>
      <w:r>
        <w:t>fleisch</w:t>
      </w:r>
      <w:proofErr w:type="spellEnd"/>
      <w:r>
        <w:t xml:space="preserve"> nichts gut </w:t>
      </w:r>
      <w:proofErr w:type="spellStart"/>
      <w:r>
        <w:t>wone</w:t>
      </w:r>
      <w:proofErr w:type="spellEnd"/>
      <w:r>
        <w:t xml:space="preserve">. Ro. 7. und befindet ein geistlichen streit </w:t>
      </w:r>
      <w:proofErr w:type="spellStart"/>
      <w:r>
        <w:t>alweg</w:t>
      </w:r>
      <w:proofErr w:type="spellEnd"/>
      <w:r>
        <w:t xml:space="preserve">, denn des </w:t>
      </w:r>
      <w:proofErr w:type="spellStart"/>
      <w:r>
        <w:t>geists</w:t>
      </w:r>
      <w:proofErr w:type="spellEnd"/>
      <w:r>
        <w:t xml:space="preserve"> </w:t>
      </w:r>
      <w:proofErr w:type="spellStart"/>
      <w:r>
        <w:t>gesatz</w:t>
      </w:r>
      <w:proofErr w:type="spellEnd"/>
      <w:r>
        <w:t xml:space="preserve"> </w:t>
      </w:r>
      <w:proofErr w:type="spellStart"/>
      <w:r>
        <w:t>widerfiechet</w:t>
      </w:r>
      <w:proofErr w:type="spellEnd"/>
      <w:r>
        <w:t xml:space="preserve"> der </w:t>
      </w:r>
      <w:proofErr w:type="spellStart"/>
      <w:r>
        <w:t>sünd</w:t>
      </w:r>
      <w:proofErr w:type="spellEnd"/>
      <w:r>
        <w:t xml:space="preserve">, so lang der Mensch lebet, wo etwas glauben ist. Aus </w:t>
      </w:r>
      <w:proofErr w:type="spellStart"/>
      <w:r>
        <w:t>dißen</w:t>
      </w:r>
      <w:proofErr w:type="spellEnd"/>
      <w:r>
        <w:t xml:space="preserve"> haben wir hoch </w:t>
      </w:r>
      <w:proofErr w:type="spellStart"/>
      <w:r>
        <w:t>ursach</w:t>
      </w:r>
      <w:proofErr w:type="spellEnd"/>
      <w:r>
        <w:t xml:space="preserve"> zu Gott dem </w:t>
      </w:r>
      <w:proofErr w:type="spellStart"/>
      <w:r>
        <w:t>vatter</w:t>
      </w:r>
      <w:proofErr w:type="spellEnd"/>
      <w:r>
        <w:t xml:space="preserve"> und unserm </w:t>
      </w:r>
      <w:proofErr w:type="spellStart"/>
      <w:r>
        <w:t>herrn</w:t>
      </w:r>
      <w:proofErr w:type="spellEnd"/>
      <w:r>
        <w:t xml:space="preserve"> Christo ernstlich </w:t>
      </w:r>
      <w:proofErr w:type="spellStart"/>
      <w:r>
        <w:t>zurieffen</w:t>
      </w:r>
      <w:proofErr w:type="spellEnd"/>
      <w:r>
        <w:t xml:space="preserve"> wie des </w:t>
      </w:r>
      <w:proofErr w:type="spellStart"/>
      <w:r>
        <w:t>beschedigten</w:t>
      </w:r>
      <w:proofErr w:type="spellEnd"/>
      <w:r>
        <w:t xml:space="preserve"> Kinds Vatter mit </w:t>
      </w:r>
      <w:proofErr w:type="spellStart"/>
      <w:r>
        <w:t>trenen</w:t>
      </w:r>
      <w:proofErr w:type="spellEnd"/>
      <w:r>
        <w:t xml:space="preserve"> </w:t>
      </w:r>
      <w:proofErr w:type="spellStart"/>
      <w:r>
        <w:t>schreyet</w:t>
      </w:r>
      <w:proofErr w:type="spellEnd"/>
      <w:r>
        <w:t xml:space="preserve"> und </w:t>
      </w:r>
      <w:proofErr w:type="spellStart"/>
      <w:r>
        <w:t>ruffet</w:t>
      </w:r>
      <w:proofErr w:type="spellEnd"/>
      <w:r>
        <w:t xml:space="preserve">. Ich glaub, lieber her, hilf </w:t>
      </w:r>
      <w:proofErr w:type="spellStart"/>
      <w:r>
        <w:t>mym</w:t>
      </w:r>
      <w:proofErr w:type="spellEnd"/>
      <w:r>
        <w:t xml:space="preserve"> </w:t>
      </w:r>
      <w:proofErr w:type="spellStart"/>
      <w:r>
        <w:t>unglauben</w:t>
      </w:r>
      <w:proofErr w:type="spellEnd"/>
      <w:r>
        <w:t xml:space="preserve">. Marc. 9. </w:t>
      </w:r>
    </w:p>
    <w:p w14:paraId="0E071508" w14:textId="77777777" w:rsidR="00C81307" w:rsidRDefault="00C81307" w:rsidP="00C81307">
      <w:pPr>
        <w:pStyle w:val="StandardWeb"/>
      </w:pPr>
      <w:proofErr w:type="spellStart"/>
      <w:r>
        <w:t>Dises</w:t>
      </w:r>
      <w:proofErr w:type="spellEnd"/>
      <w:r>
        <w:t xml:space="preserve"> sollen wir als für ein </w:t>
      </w:r>
      <w:proofErr w:type="spellStart"/>
      <w:r>
        <w:t>regel</w:t>
      </w:r>
      <w:proofErr w:type="spellEnd"/>
      <w:r>
        <w:t xml:space="preserve"> halten und </w:t>
      </w:r>
      <w:proofErr w:type="spellStart"/>
      <w:r>
        <w:t>flißig</w:t>
      </w:r>
      <w:proofErr w:type="spellEnd"/>
      <w:r>
        <w:t xml:space="preserve"> </w:t>
      </w:r>
      <w:proofErr w:type="spellStart"/>
      <w:r>
        <w:t>umb</w:t>
      </w:r>
      <w:proofErr w:type="spellEnd"/>
      <w:r>
        <w:t xml:space="preserve"> die gab des </w:t>
      </w:r>
      <w:proofErr w:type="spellStart"/>
      <w:r>
        <w:t>glaubens</w:t>
      </w:r>
      <w:proofErr w:type="spellEnd"/>
      <w:r>
        <w:t xml:space="preserve"> bitten, </w:t>
      </w:r>
      <w:proofErr w:type="spellStart"/>
      <w:r>
        <w:t>dwil</w:t>
      </w:r>
      <w:proofErr w:type="spellEnd"/>
      <w:r>
        <w:t xml:space="preserve"> uns Christus </w:t>
      </w:r>
      <w:proofErr w:type="spellStart"/>
      <w:r>
        <w:t>selbs</w:t>
      </w:r>
      <w:proofErr w:type="spellEnd"/>
      <w:r>
        <w:t xml:space="preserve"> zu Im rufet. Matth. 11. und Lucae 11 so tröstlich </w:t>
      </w:r>
      <w:proofErr w:type="spellStart"/>
      <w:r>
        <w:t>ermanet</w:t>
      </w:r>
      <w:proofErr w:type="spellEnd"/>
      <w:r>
        <w:t xml:space="preserve"> zum gebet, dadurch wir glauben erlangen, wie des </w:t>
      </w:r>
      <w:proofErr w:type="spellStart"/>
      <w:r>
        <w:t>heiden</w:t>
      </w:r>
      <w:proofErr w:type="spellEnd"/>
      <w:r>
        <w:t xml:space="preserve"> </w:t>
      </w:r>
      <w:proofErr w:type="spellStart"/>
      <w:r>
        <w:t>Cornelii</w:t>
      </w:r>
      <w:proofErr w:type="spellEnd"/>
      <w:r>
        <w:t xml:space="preserve"> </w:t>
      </w:r>
      <w:proofErr w:type="spellStart"/>
      <w:r>
        <w:t>gebett</w:t>
      </w:r>
      <w:proofErr w:type="spellEnd"/>
      <w:r>
        <w:t xml:space="preserve"> und </w:t>
      </w:r>
      <w:proofErr w:type="spellStart"/>
      <w:r>
        <w:t>almusen</w:t>
      </w:r>
      <w:proofErr w:type="spellEnd"/>
      <w:r>
        <w:t xml:space="preserve"> erhöret wurden, </w:t>
      </w:r>
      <w:proofErr w:type="spellStart"/>
      <w:r>
        <w:t>Acto</w:t>
      </w:r>
      <w:proofErr w:type="spellEnd"/>
      <w:r>
        <w:t xml:space="preserve">: 10. </w:t>
      </w:r>
    </w:p>
    <w:p w14:paraId="40BE9611" w14:textId="77777777" w:rsidR="00C81307" w:rsidRDefault="00C81307" w:rsidP="00C81307">
      <w:pPr>
        <w:pStyle w:val="StandardWeb"/>
      </w:pPr>
      <w:r>
        <w:t xml:space="preserve">Also </w:t>
      </w:r>
      <w:proofErr w:type="spellStart"/>
      <w:r>
        <w:t>hastu</w:t>
      </w:r>
      <w:proofErr w:type="spellEnd"/>
      <w:r>
        <w:t xml:space="preserve">, wie erlanget und </w:t>
      </w:r>
      <w:proofErr w:type="spellStart"/>
      <w:r>
        <w:t>erfaren</w:t>
      </w:r>
      <w:proofErr w:type="spellEnd"/>
      <w:r>
        <w:t xml:space="preserve"> </w:t>
      </w:r>
      <w:proofErr w:type="spellStart"/>
      <w:r>
        <w:t>wurt</w:t>
      </w:r>
      <w:proofErr w:type="spellEnd"/>
      <w:r>
        <w:t xml:space="preserve"> </w:t>
      </w:r>
      <w:proofErr w:type="spellStart"/>
      <w:r>
        <w:t>vergebong</w:t>
      </w:r>
      <w:proofErr w:type="spellEnd"/>
      <w:r>
        <w:t xml:space="preserve"> der </w:t>
      </w:r>
      <w:proofErr w:type="spellStart"/>
      <w:r>
        <w:t>sünd</w:t>
      </w:r>
      <w:proofErr w:type="spellEnd"/>
      <w:r>
        <w:t xml:space="preserve">, von Christo unserm </w:t>
      </w:r>
      <w:proofErr w:type="spellStart"/>
      <w:r>
        <w:t>heren</w:t>
      </w:r>
      <w:proofErr w:type="spellEnd"/>
      <w:r>
        <w:t xml:space="preserve">. </w:t>
      </w:r>
    </w:p>
    <w:p w14:paraId="3AFAF71E" w14:textId="77777777" w:rsidR="0022039F" w:rsidRDefault="0022039F" w:rsidP="0022039F"/>
    <w:p w14:paraId="48E6FE03" w14:textId="77777777" w:rsidR="00D5498D" w:rsidRPr="00D5498D" w:rsidRDefault="007166CE" w:rsidP="008E63BE">
      <w:pPr>
        <w:pStyle w:val="berschrift1"/>
      </w:pPr>
      <w:r>
        <w:br w:type="page"/>
      </w:r>
      <w:r w:rsidR="00D5498D" w:rsidRPr="00D5498D">
        <w:t>Quellen:</w:t>
      </w:r>
    </w:p>
    <w:p w14:paraId="60AB87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F8719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CE167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5CAC3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448826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CBF153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99CAAA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A4AB44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EF4220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6CA2C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51B038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863D6CB" w14:textId="5E678C7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279"/>
    <w:rsid w:val="00082307"/>
    <w:rsid w:val="000C66E5"/>
    <w:rsid w:val="001F54C4"/>
    <w:rsid w:val="0022039F"/>
    <w:rsid w:val="00272484"/>
    <w:rsid w:val="00297F83"/>
    <w:rsid w:val="002E6D11"/>
    <w:rsid w:val="00381C0C"/>
    <w:rsid w:val="00537F59"/>
    <w:rsid w:val="007166CE"/>
    <w:rsid w:val="00775CD4"/>
    <w:rsid w:val="007E1779"/>
    <w:rsid w:val="0083667B"/>
    <w:rsid w:val="008D7463"/>
    <w:rsid w:val="008E417E"/>
    <w:rsid w:val="008E63BE"/>
    <w:rsid w:val="009B1279"/>
    <w:rsid w:val="00B365E5"/>
    <w:rsid w:val="00C35859"/>
    <w:rsid w:val="00C81307"/>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24586"/>
  <w15:chartTrackingRefBased/>
  <w15:docId w15:val="{10D748AF-33BD-45EB-8005-E50138B36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8130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25496797">
      <w:bodyDiv w:val="1"/>
      <w:marLeft w:val="0"/>
      <w:marRight w:val="0"/>
      <w:marTop w:val="0"/>
      <w:marBottom w:val="0"/>
      <w:divBdr>
        <w:top w:val="none" w:sz="0" w:space="0" w:color="auto"/>
        <w:left w:val="none" w:sz="0" w:space="0" w:color="auto"/>
        <w:bottom w:val="none" w:sz="0" w:space="0" w:color="auto"/>
        <w:right w:val="none" w:sz="0" w:space="0" w:color="auto"/>
      </w:divBdr>
    </w:div>
    <w:div w:id="2031954502">
      <w:bodyDiv w:val="1"/>
      <w:marLeft w:val="0"/>
      <w:marRight w:val="0"/>
      <w:marTop w:val="0"/>
      <w:marBottom w:val="0"/>
      <w:divBdr>
        <w:top w:val="none" w:sz="0" w:space="0" w:color="auto"/>
        <w:left w:val="none" w:sz="0" w:space="0" w:color="auto"/>
        <w:bottom w:val="none" w:sz="0" w:space="0" w:color="auto"/>
        <w:right w:val="none" w:sz="0" w:space="0" w:color="auto"/>
      </w:divBdr>
      <w:divsChild>
        <w:div w:id="1795833101">
          <w:marLeft w:val="0"/>
          <w:marRight w:val="0"/>
          <w:marTop w:val="0"/>
          <w:marBottom w:val="0"/>
          <w:divBdr>
            <w:top w:val="none" w:sz="0" w:space="0" w:color="auto"/>
            <w:left w:val="none" w:sz="0" w:space="0" w:color="auto"/>
            <w:bottom w:val="none" w:sz="0" w:space="0" w:color="auto"/>
            <w:right w:val="none" w:sz="0" w:space="0" w:color="auto"/>
          </w:divBdr>
        </w:div>
        <w:div w:id="637684961">
          <w:marLeft w:val="0"/>
          <w:marRight w:val="0"/>
          <w:marTop w:val="0"/>
          <w:marBottom w:val="0"/>
          <w:divBdr>
            <w:top w:val="none" w:sz="0" w:space="0" w:color="auto"/>
            <w:left w:val="none" w:sz="0" w:space="0" w:color="auto"/>
            <w:bottom w:val="none" w:sz="0" w:space="0" w:color="auto"/>
            <w:right w:val="none" w:sz="0" w:space="0" w:color="auto"/>
          </w:divBdr>
        </w:div>
        <w:div w:id="1727025737">
          <w:marLeft w:val="0"/>
          <w:marRight w:val="0"/>
          <w:marTop w:val="0"/>
          <w:marBottom w:val="0"/>
          <w:divBdr>
            <w:top w:val="none" w:sz="0" w:space="0" w:color="auto"/>
            <w:left w:val="none" w:sz="0" w:space="0" w:color="auto"/>
            <w:bottom w:val="none" w:sz="0" w:space="0" w:color="auto"/>
            <w:right w:val="none" w:sz="0" w:space="0" w:color="auto"/>
          </w:divBdr>
        </w:div>
        <w:div w:id="1829251412">
          <w:marLeft w:val="0"/>
          <w:marRight w:val="0"/>
          <w:marTop w:val="0"/>
          <w:marBottom w:val="0"/>
          <w:divBdr>
            <w:top w:val="none" w:sz="0" w:space="0" w:color="auto"/>
            <w:left w:val="none" w:sz="0" w:space="0" w:color="auto"/>
            <w:bottom w:val="none" w:sz="0" w:space="0" w:color="auto"/>
            <w:right w:val="none" w:sz="0" w:space="0" w:color="auto"/>
          </w:divBdr>
        </w:div>
        <w:div w:id="410080752">
          <w:marLeft w:val="0"/>
          <w:marRight w:val="0"/>
          <w:marTop w:val="0"/>
          <w:marBottom w:val="0"/>
          <w:divBdr>
            <w:top w:val="none" w:sz="0" w:space="0" w:color="auto"/>
            <w:left w:val="none" w:sz="0" w:space="0" w:color="auto"/>
            <w:bottom w:val="none" w:sz="0" w:space="0" w:color="auto"/>
            <w:right w:val="none" w:sz="0" w:space="0" w:color="auto"/>
          </w:divBdr>
        </w:div>
        <w:div w:id="1767730268">
          <w:marLeft w:val="0"/>
          <w:marRight w:val="0"/>
          <w:marTop w:val="0"/>
          <w:marBottom w:val="0"/>
          <w:divBdr>
            <w:top w:val="none" w:sz="0" w:space="0" w:color="auto"/>
            <w:left w:val="none" w:sz="0" w:space="0" w:color="auto"/>
            <w:bottom w:val="none" w:sz="0" w:space="0" w:color="auto"/>
            <w:right w:val="none" w:sz="0" w:space="0" w:color="auto"/>
          </w:divBdr>
        </w:div>
        <w:div w:id="838234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3208</Words>
  <Characters>20214</Characters>
  <Application>Microsoft Office Word</Application>
  <DocSecurity>0</DocSecurity>
  <Lines>168</Lines>
  <Paragraphs>46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Sieben Fragen vom christlichen Leben</dc:title>
  <dc:subject/>
  <dc:creator>Capito, Wolfgang</dc:creator>
  <cp:keywords/>
  <dc:description/>
  <cp:lastModifiedBy>webmaster@glaubensstimme.de</cp:lastModifiedBy>
  <cp:revision>4</cp:revision>
  <dcterms:created xsi:type="dcterms:W3CDTF">2021-07-11T08:02:00Z</dcterms:created>
  <dcterms:modified xsi:type="dcterms:W3CDTF">2021-07-11T09:36:00Z</dcterms:modified>
  <dc:language>de</dc:language>
</cp:coreProperties>
</file>